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6FD" w:rsidRPr="005E28DB" w:rsidRDefault="006836FD" w:rsidP="005E28DB">
      <w:pPr>
        <w:autoSpaceDE w:val="0"/>
        <w:autoSpaceDN w:val="0"/>
        <w:spacing w:after="0" w:line="240" w:lineRule="auto"/>
      </w:pPr>
    </w:p>
    <w:p w:rsidR="006836FD" w:rsidRPr="005E28DB" w:rsidRDefault="005E28DB" w:rsidP="005E28DB">
      <w:pPr>
        <w:autoSpaceDE w:val="0"/>
        <w:autoSpaceDN w:val="0"/>
        <w:spacing w:after="0" w:line="240" w:lineRule="auto"/>
        <w:ind w:left="792"/>
        <w:rPr>
          <w:lang w:val="ru-RU"/>
        </w:rPr>
      </w:pPr>
      <w:r w:rsidRPr="005E28DB">
        <w:rPr>
          <w:rFonts w:ascii="Times New Roman" w:eastAsia="Times New Roman" w:hAnsi="Times New Roman"/>
          <w:b/>
          <w:sz w:val="24"/>
          <w:lang w:val="ru-RU"/>
        </w:rPr>
        <w:t>МИНИСТЕРСТВО ПРОСВЕЩЕНИЯ РОССИЙСКОЙ ФЕДЕРАЦИИ</w:t>
      </w:r>
    </w:p>
    <w:p w:rsidR="005E28DB" w:rsidRPr="005E28DB" w:rsidRDefault="005E28DB" w:rsidP="005E28DB">
      <w:pPr>
        <w:autoSpaceDE w:val="0"/>
        <w:autoSpaceDN w:val="0"/>
        <w:spacing w:after="0" w:line="240" w:lineRule="auto"/>
        <w:ind w:left="300"/>
        <w:rPr>
          <w:rFonts w:ascii="Times New Roman" w:eastAsia="Times New Roman" w:hAnsi="Times New Roman"/>
          <w:sz w:val="24"/>
          <w:lang w:val="ru-RU"/>
        </w:rPr>
      </w:pPr>
      <w:r w:rsidRPr="005E28DB">
        <w:rPr>
          <w:rFonts w:ascii="Times New Roman" w:eastAsia="Times New Roman" w:hAnsi="Times New Roman"/>
          <w:sz w:val="24"/>
          <w:lang w:val="ru-RU"/>
        </w:rPr>
        <w:t>Департамент образования и науки Ханты-Мансийского автономного округа – Югры</w:t>
      </w:r>
    </w:p>
    <w:p w:rsidR="005E28DB" w:rsidRPr="005E28DB" w:rsidRDefault="005E28DB" w:rsidP="005E28DB">
      <w:pPr>
        <w:autoSpaceDE w:val="0"/>
        <w:autoSpaceDN w:val="0"/>
        <w:spacing w:after="0" w:line="240" w:lineRule="auto"/>
        <w:ind w:left="300"/>
        <w:rPr>
          <w:rFonts w:ascii="Times New Roman" w:eastAsia="Times New Roman" w:hAnsi="Times New Roman"/>
          <w:sz w:val="24"/>
          <w:lang w:val="ru-RU"/>
        </w:rPr>
      </w:pPr>
    </w:p>
    <w:p w:rsidR="005E28DB" w:rsidRPr="005E28DB" w:rsidRDefault="005E28DB" w:rsidP="005E28DB">
      <w:pPr>
        <w:spacing w:after="0" w:line="240" w:lineRule="auto"/>
        <w:jc w:val="center"/>
        <w:rPr>
          <w:rFonts w:ascii="Times New Roman" w:hAnsi="Times New Roman"/>
          <w:sz w:val="24"/>
          <w:szCs w:val="24"/>
          <w:lang w:val="ru-RU"/>
        </w:rPr>
      </w:pPr>
      <w:r w:rsidRPr="005E28DB">
        <w:rPr>
          <w:rFonts w:ascii="Times New Roman" w:hAnsi="Times New Roman"/>
          <w:sz w:val="24"/>
          <w:szCs w:val="24"/>
          <w:lang w:val="ru-RU"/>
        </w:rPr>
        <w:t>Управление образования и молодежной политики администрации Октябрьского района</w:t>
      </w:r>
    </w:p>
    <w:p w:rsidR="005E28DB" w:rsidRPr="005E28DB" w:rsidRDefault="005E28DB" w:rsidP="005E28DB">
      <w:pPr>
        <w:spacing w:after="0" w:line="240" w:lineRule="auto"/>
        <w:jc w:val="center"/>
        <w:rPr>
          <w:rFonts w:ascii="Times New Roman" w:hAnsi="Times New Roman"/>
          <w:sz w:val="24"/>
          <w:szCs w:val="24"/>
          <w:lang w:val="ru-RU"/>
        </w:rPr>
      </w:pPr>
    </w:p>
    <w:p w:rsidR="005E28DB" w:rsidRPr="005E28DB" w:rsidRDefault="005E28DB" w:rsidP="005E28DB">
      <w:pPr>
        <w:spacing w:after="0" w:line="240" w:lineRule="auto"/>
        <w:jc w:val="center"/>
        <w:rPr>
          <w:rFonts w:ascii="Times New Roman" w:hAnsi="Times New Roman"/>
          <w:sz w:val="24"/>
          <w:szCs w:val="24"/>
          <w:lang w:val="ru-RU"/>
        </w:rPr>
      </w:pPr>
      <w:r w:rsidRPr="005E28DB">
        <w:rPr>
          <w:rFonts w:ascii="Times New Roman" w:hAnsi="Times New Roman"/>
          <w:sz w:val="24"/>
          <w:szCs w:val="24"/>
          <w:lang w:val="ru-RU"/>
        </w:rPr>
        <w:t xml:space="preserve">Муниципальное бюджетное общеобразовательное учреждение </w:t>
      </w:r>
    </w:p>
    <w:p w:rsidR="005E28DB" w:rsidRPr="005E28DB" w:rsidRDefault="005E28DB" w:rsidP="005E28DB">
      <w:pPr>
        <w:spacing w:after="0" w:line="240" w:lineRule="auto"/>
        <w:jc w:val="center"/>
        <w:rPr>
          <w:rFonts w:ascii="Times New Roman" w:hAnsi="Times New Roman"/>
          <w:sz w:val="24"/>
          <w:szCs w:val="24"/>
          <w:lang w:val="ru-RU"/>
        </w:rPr>
      </w:pPr>
      <w:r w:rsidRPr="005E28DB">
        <w:rPr>
          <w:rFonts w:ascii="Times New Roman" w:hAnsi="Times New Roman"/>
          <w:sz w:val="24"/>
          <w:szCs w:val="24"/>
          <w:lang w:val="ru-RU"/>
        </w:rPr>
        <w:t>«Нижненарыкарская средняя общеобразовательная школа»</w:t>
      </w:r>
    </w:p>
    <w:p w:rsidR="005E28DB" w:rsidRPr="005E28DB" w:rsidRDefault="005E28DB" w:rsidP="005E28DB">
      <w:pPr>
        <w:spacing w:after="0" w:line="240" w:lineRule="auto"/>
        <w:jc w:val="center"/>
        <w:rPr>
          <w:rFonts w:ascii="Times New Roman" w:hAnsi="Times New Roman"/>
          <w:sz w:val="24"/>
          <w:szCs w:val="24"/>
          <w:lang w:val="ru-RU"/>
        </w:rPr>
      </w:pPr>
    </w:p>
    <w:tbl>
      <w:tblPr>
        <w:tblpPr w:leftFromText="180" w:rightFromText="180" w:vertAnchor="text" w:horzAnchor="page" w:tblpX="723" w:tblpY="211"/>
        <w:tblW w:w="10365" w:type="dxa"/>
        <w:tblLook w:val="00A0" w:firstRow="1" w:lastRow="0" w:firstColumn="1" w:lastColumn="0" w:noHBand="0" w:noVBand="0"/>
      </w:tblPr>
      <w:tblGrid>
        <w:gridCol w:w="3881"/>
        <w:gridCol w:w="3477"/>
        <w:gridCol w:w="3007"/>
      </w:tblGrid>
      <w:tr w:rsidR="005E28DB" w:rsidRPr="005E28DB" w:rsidTr="00235A48">
        <w:trPr>
          <w:trHeight w:val="2213"/>
        </w:trPr>
        <w:tc>
          <w:tcPr>
            <w:tcW w:w="3881" w:type="dxa"/>
          </w:tcPr>
          <w:p w:rsidR="005E28DB" w:rsidRPr="005E28DB" w:rsidRDefault="005E28DB" w:rsidP="005E28DB">
            <w:pPr>
              <w:spacing w:after="0" w:line="240" w:lineRule="auto"/>
              <w:rPr>
                <w:rFonts w:ascii="Times New Roman" w:hAnsi="Times New Roman"/>
                <w:sz w:val="24"/>
                <w:szCs w:val="24"/>
                <w:lang w:val="ru-RU"/>
              </w:rPr>
            </w:pPr>
            <w:r w:rsidRPr="005E28DB">
              <w:rPr>
                <w:rFonts w:ascii="Times New Roman" w:hAnsi="Times New Roman"/>
                <w:sz w:val="24"/>
                <w:szCs w:val="24"/>
                <w:lang w:val="ru-RU"/>
              </w:rPr>
              <w:t>«Рассмотрено»</w:t>
            </w:r>
          </w:p>
          <w:p w:rsidR="005E28DB" w:rsidRPr="005E28DB" w:rsidRDefault="005E28DB" w:rsidP="005E28DB">
            <w:pPr>
              <w:spacing w:after="0" w:line="240" w:lineRule="auto"/>
              <w:rPr>
                <w:rFonts w:ascii="Times New Roman" w:hAnsi="Times New Roman"/>
                <w:sz w:val="24"/>
                <w:szCs w:val="24"/>
                <w:lang w:val="ru-RU"/>
              </w:rPr>
            </w:pPr>
            <w:r w:rsidRPr="005E28DB">
              <w:rPr>
                <w:rFonts w:ascii="Times New Roman" w:hAnsi="Times New Roman"/>
                <w:sz w:val="24"/>
                <w:szCs w:val="24"/>
                <w:lang w:val="ru-RU"/>
              </w:rPr>
              <w:t xml:space="preserve"> на заседании ПТК</w:t>
            </w:r>
          </w:p>
          <w:p w:rsidR="005E28DB" w:rsidRPr="005E28DB" w:rsidRDefault="005E28DB" w:rsidP="005E28DB">
            <w:pPr>
              <w:spacing w:after="0" w:line="240" w:lineRule="auto"/>
              <w:rPr>
                <w:rFonts w:ascii="Times New Roman" w:hAnsi="Times New Roman"/>
                <w:sz w:val="24"/>
                <w:szCs w:val="24"/>
                <w:lang w:val="ru-RU"/>
              </w:rPr>
            </w:pPr>
            <w:r w:rsidRPr="005E28DB">
              <w:rPr>
                <w:rFonts w:ascii="Times New Roman" w:hAnsi="Times New Roman"/>
                <w:sz w:val="24"/>
                <w:szCs w:val="24"/>
                <w:lang w:val="ru-RU"/>
              </w:rPr>
              <w:t>_________________________</w:t>
            </w:r>
          </w:p>
          <w:p w:rsidR="005E28DB" w:rsidRPr="005E28DB" w:rsidRDefault="005E28DB" w:rsidP="005E28DB">
            <w:pPr>
              <w:spacing w:after="0" w:line="240" w:lineRule="auto"/>
              <w:rPr>
                <w:rFonts w:ascii="Times New Roman" w:hAnsi="Times New Roman"/>
                <w:sz w:val="24"/>
                <w:szCs w:val="24"/>
                <w:lang w:val="ru-RU"/>
              </w:rPr>
            </w:pPr>
            <w:r w:rsidRPr="005E28DB">
              <w:rPr>
                <w:rFonts w:ascii="Times New Roman" w:hAnsi="Times New Roman"/>
                <w:sz w:val="24"/>
                <w:szCs w:val="24"/>
                <w:lang w:val="ru-RU"/>
              </w:rPr>
              <w:t>Протокол № ____________</w:t>
            </w:r>
          </w:p>
          <w:p w:rsidR="005E28DB" w:rsidRPr="005E28DB" w:rsidRDefault="005E28DB" w:rsidP="005E28DB">
            <w:pPr>
              <w:spacing w:after="0" w:line="240" w:lineRule="auto"/>
              <w:rPr>
                <w:rFonts w:ascii="Times New Roman" w:hAnsi="Times New Roman"/>
                <w:sz w:val="24"/>
                <w:szCs w:val="24"/>
              </w:rPr>
            </w:pPr>
            <w:r w:rsidRPr="005E28DB">
              <w:rPr>
                <w:rFonts w:ascii="Times New Roman" w:hAnsi="Times New Roman"/>
                <w:sz w:val="24"/>
                <w:szCs w:val="24"/>
              </w:rPr>
              <w:t>«_____»________2023  год</w:t>
            </w:r>
          </w:p>
          <w:p w:rsidR="005E28DB" w:rsidRPr="005E28DB" w:rsidRDefault="005E28DB" w:rsidP="005E28DB">
            <w:pPr>
              <w:spacing w:after="0" w:line="240" w:lineRule="auto"/>
              <w:jc w:val="center"/>
              <w:rPr>
                <w:rFonts w:ascii="Times New Roman" w:hAnsi="Times New Roman"/>
                <w:sz w:val="28"/>
                <w:szCs w:val="28"/>
              </w:rPr>
            </w:pPr>
          </w:p>
        </w:tc>
        <w:tc>
          <w:tcPr>
            <w:tcW w:w="3477" w:type="dxa"/>
          </w:tcPr>
          <w:p w:rsidR="005E28DB" w:rsidRPr="005E28DB" w:rsidRDefault="005E28DB" w:rsidP="005E28DB">
            <w:pPr>
              <w:spacing w:after="0" w:line="240" w:lineRule="auto"/>
              <w:ind w:left="884" w:hanging="884"/>
              <w:rPr>
                <w:rFonts w:ascii="Times New Roman" w:hAnsi="Times New Roman"/>
                <w:sz w:val="24"/>
                <w:szCs w:val="24"/>
                <w:lang w:val="ru-RU"/>
              </w:rPr>
            </w:pPr>
            <w:r w:rsidRPr="005E28DB">
              <w:rPr>
                <w:rFonts w:ascii="Times New Roman" w:hAnsi="Times New Roman"/>
                <w:sz w:val="24"/>
                <w:szCs w:val="24"/>
                <w:lang w:val="ru-RU"/>
              </w:rPr>
              <w:t>«Согласовано»</w:t>
            </w:r>
          </w:p>
          <w:p w:rsidR="005E28DB" w:rsidRPr="005E28DB" w:rsidRDefault="005E28DB" w:rsidP="005E28DB">
            <w:pPr>
              <w:spacing w:after="0" w:line="240" w:lineRule="auto"/>
              <w:ind w:left="884" w:hanging="884"/>
              <w:rPr>
                <w:rFonts w:ascii="Times New Roman" w:hAnsi="Times New Roman"/>
                <w:sz w:val="24"/>
                <w:szCs w:val="24"/>
                <w:lang w:val="ru-RU"/>
              </w:rPr>
            </w:pPr>
            <w:r w:rsidRPr="005E28DB">
              <w:rPr>
                <w:rFonts w:ascii="Times New Roman" w:hAnsi="Times New Roman"/>
                <w:sz w:val="24"/>
                <w:szCs w:val="24"/>
                <w:lang w:val="ru-RU"/>
              </w:rPr>
              <w:t>на педагогическом совете</w:t>
            </w:r>
          </w:p>
          <w:p w:rsidR="005E28DB" w:rsidRPr="005E28DB" w:rsidRDefault="005E28DB" w:rsidP="005E28DB">
            <w:pPr>
              <w:spacing w:after="0" w:line="240" w:lineRule="auto"/>
              <w:ind w:left="884" w:hanging="884"/>
              <w:rPr>
                <w:rFonts w:ascii="Times New Roman" w:hAnsi="Times New Roman"/>
                <w:sz w:val="24"/>
                <w:szCs w:val="24"/>
                <w:lang w:val="ru-RU"/>
              </w:rPr>
            </w:pPr>
            <w:r w:rsidRPr="005E28DB">
              <w:rPr>
                <w:rFonts w:ascii="Times New Roman" w:hAnsi="Times New Roman"/>
                <w:sz w:val="24"/>
                <w:szCs w:val="24"/>
                <w:lang w:val="ru-RU"/>
              </w:rPr>
              <w:t>______________________</w:t>
            </w:r>
          </w:p>
          <w:p w:rsidR="005E28DB" w:rsidRPr="005E28DB" w:rsidRDefault="005E28DB" w:rsidP="005E28DB">
            <w:pPr>
              <w:spacing w:after="0" w:line="240" w:lineRule="auto"/>
              <w:ind w:left="884" w:hanging="884"/>
              <w:rPr>
                <w:rFonts w:ascii="Times New Roman" w:hAnsi="Times New Roman"/>
                <w:sz w:val="24"/>
                <w:szCs w:val="24"/>
                <w:lang w:val="ru-RU"/>
              </w:rPr>
            </w:pPr>
            <w:r w:rsidRPr="005E28DB">
              <w:rPr>
                <w:rFonts w:ascii="Times New Roman" w:hAnsi="Times New Roman"/>
                <w:sz w:val="24"/>
                <w:szCs w:val="24"/>
                <w:lang w:val="ru-RU"/>
              </w:rPr>
              <w:t>Протокол № ___________</w:t>
            </w:r>
          </w:p>
          <w:p w:rsidR="005E28DB" w:rsidRPr="005E28DB" w:rsidRDefault="005E28DB" w:rsidP="005E28DB">
            <w:pPr>
              <w:spacing w:after="0" w:line="240" w:lineRule="auto"/>
              <w:ind w:left="884" w:hanging="884"/>
              <w:rPr>
                <w:rFonts w:ascii="Times New Roman" w:hAnsi="Times New Roman"/>
                <w:sz w:val="28"/>
                <w:szCs w:val="28"/>
              </w:rPr>
            </w:pPr>
            <w:r w:rsidRPr="005E28DB">
              <w:rPr>
                <w:rFonts w:ascii="Times New Roman" w:hAnsi="Times New Roman"/>
                <w:sz w:val="24"/>
                <w:szCs w:val="24"/>
              </w:rPr>
              <w:t>«_____»_________2023 год</w:t>
            </w:r>
          </w:p>
          <w:p w:rsidR="005E28DB" w:rsidRPr="005E28DB" w:rsidRDefault="005E28DB" w:rsidP="005E28DB">
            <w:pPr>
              <w:spacing w:after="0" w:line="240" w:lineRule="auto"/>
              <w:ind w:left="884" w:hanging="884"/>
              <w:jc w:val="center"/>
              <w:rPr>
                <w:rFonts w:ascii="Times New Roman" w:hAnsi="Times New Roman"/>
                <w:sz w:val="28"/>
                <w:szCs w:val="28"/>
              </w:rPr>
            </w:pPr>
          </w:p>
        </w:tc>
        <w:tc>
          <w:tcPr>
            <w:tcW w:w="3007" w:type="dxa"/>
          </w:tcPr>
          <w:p w:rsidR="005E28DB" w:rsidRPr="005E28DB" w:rsidRDefault="005E28DB" w:rsidP="005E28DB">
            <w:pPr>
              <w:spacing w:after="0" w:line="240" w:lineRule="auto"/>
              <w:rPr>
                <w:rFonts w:ascii="Times New Roman" w:hAnsi="Times New Roman"/>
                <w:sz w:val="24"/>
                <w:szCs w:val="24"/>
                <w:lang w:val="ru-RU"/>
              </w:rPr>
            </w:pPr>
            <w:r w:rsidRPr="005E28DB">
              <w:rPr>
                <w:rFonts w:ascii="Times New Roman" w:hAnsi="Times New Roman"/>
                <w:sz w:val="24"/>
                <w:szCs w:val="24"/>
                <w:lang w:val="ru-RU"/>
              </w:rPr>
              <w:t>«Утверждаю»</w:t>
            </w:r>
          </w:p>
          <w:p w:rsidR="005E28DB" w:rsidRPr="005E28DB" w:rsidRDefault="005E28DB" w:rsidP="005E28DB">
            <w:pPr>
              <w:spacing w:after="0" w:line="240" w:lineRule="auto"/>
              <w:rPr>
                <w:rFonts w:ascii="Times New Roman" w:hAnsi="Times New Roman"/>
                <w:sz w:val="24"/>
                <w:szCs w:val="24"/>
                <w:lang w:val="ru-RU"/>
              </w:rPr>
            </w:pPr>
            <w:r w:rsidRPr="005E28DB">
              <w:rPr>
                <w:rFonts w:ascii="Times New Roman" w:hAnsi="Times New Roman"/>
                <w:sz w:val="24"/>
                <w:szCs w:val="24"/>
                <w:lang w:val="ru-RU"/>
              </w:rPr>
              <w:t>Директор школы</w:t>
            </w:r>
          </w:p>
          <w:p w:rsidR="005E28DB" w:rsidRPr="005E28DB" w:rsidRDefault="005E28DB" w:rsidP="005E28DB">
            <w:pPr>
              <w:spacing w:after="0" w:line="240" w:lineRule="auto"/>
              <w:rPr>
                <w:rFonts w:ascii="Times New Roman" w:hAnsi="Times New Roman"/>
                <w:sz w:val="24"/>
                <w:szCs w:val="24"/>
                <w:lang w:val="ru-RU"/>
              </w:rPr>
            </w:pPr>
            <w:r w:rsidRPr="005E28DB">
              <w:rPr>
                <w:rFonts w:ascii="Times New Roman" w:hAnsi="Times New Roman"/>
                <w:sz w:val="24"/>
                <w:szCs w:val="24"/>
                <w:lang w:val="ru-RU"/>
              </w:rPr>
              <w:t>____________Г.С. Попова</w:t>
            </w:r>
          </w:p>
          <w:p w:rsidR="005E28DB" w:rsidRPr="005E28DB" w:rsidRDefault="005E28DB" w:rsidP="005E28DB">
            <w:pPr>
              <w:spacing w:after="0" w:line="240" w:lineRule="auto"/>
              <w:rPr>
                <w:rFonts w:ascii="Times New Roman" w:hAnsi="Times New Roman"/>
                <w:sz w:val="24"/>
                <w:szCs w:val="24"/>
                <w:lang w:val="ru-RU"/>
              </w:rPr>
            </w:pPr>
          </w:p>
          <w:p w:rsidR="005E28DB" w:rsidRPr="005E28DB" w:rsidRDefault="005E28DB" w:rsidP="005E28DB">
            <w:pPr>
              <w:spacing w:after="0" w:line="240" w:lineRule="auto"/>
              <w:rPr>
                <w:rFonts w:ascii="Times New Roman" w:hAnsi="Times New Roman"/>
                <w:sz w:val="24"/>
                <w:szCs w:val="24"/>
              </w:rPr>
            </w:pPr>
            <w:r w:rsidRPr="005E28DB">
              <w:rPr>
                <w:rFonts w:ascii="Times New Roman" w:hAnsi="Times New Roman"/>
                <w:sz w:val="24"/>
                <w:szCs w:val="24"/>
              </w:rPr>
              <w:t>«_____»________2023  год</w:t>
            </w:r>
          </w:p>
        </w:tc>
      </w:tr>
    </w:tbl>
    <w:p w:rsidR="005E28DB" w:rsidRPr="005E28DB" w:rsidRDefault="005E28DB" w:rsidP="005E28DB">
      <w:pPr>
        <w:autoSpaceDE w:val="0"/>
        <w:autoSpaceDN w:val="0"/>
        <w:spacing w:after="0" w:line="240" w:lineRule="auto"/>
        <w:ind w:left="3024" w:right="3600"/>
        <w:jc w:val="center"/>
        <w:rPr>
          <w:rFonts w:ascii="Times New Roman" w:eastAsia="Times New Roman" w:hAnsi="Times New Roman"/>
          <w:w w:val="102"/>
          <w:sz w:val="20"/>
          <w:lang w:val="ru-RU"/>
        </w:rPr>
      </w:pPr>
    </w:p>
    <w:p w:rsidR="006836FD" w:rsidRPr="005E28DB" w:rsidRDefault="005E28DB" w:rsidP="005E28DB">
      <w:pPr>
        <w:autoSpaceDE w:val="0"/>
        <w:autoSpaceDN w:val="0"/>
        <w:spacing w:after="0" w:line="240" w:lineRule="auto"/>
        <w:ind w:left="3024" w:right="3600"/>
        <w:jc w:val="center"/>
        <w:rPr>
          <w:lang w:val="ru-RU"/>
        </w:rPr>
      </w:pPr>
      <w:r w:rsidRPr="005E28DB">
        <w:rPr>
          <w:rFonts w:ascii="Times New Roman" w:eastAsia="Times New Roman" w:hAnsi="Times New Roman"/>
          <w:b/>
          <w:sz w:val="24"/>
          <w:lang w:val="ru-RU"/>
        </w:rPr>
        <w:t xml:space="preserve">РАБОЧАЯ ПРОГРАММА </w:t>
      </w:r>
      <w:r w:rsidRPr="005E28DB">
        <w:rPr>
          <w:lang w:val="ru-RU"/>
        </w:rPr>
        <w:br/>
      </w:r>
    </w:p>
    <w:p w:rsidR="006836FD" w:rsidRPr="005E28DB" w:rsidRDefault="005E28DB" w:rsidP="005E28DB">
      <w:pPr>
        <w:autoSpaceDE w:val="0"/>
        <w:autoSpaceDN w:val="0"/>
        <w:spacing w:after="0" w:line="240" w:lineRule="auto"/>
        <w:ind w:left="2736" w:right="3168"/>
        <w:jc w:val="center"/>
        <w:rPr>
          <w:lang w:val="ru-RU"/>
        </w:rPr>
      </w:pPr>
      <w:r w:rsidRPr="005E28DB">
        <w:rPr>
          <w:rFonts w:ascii="Times New Roman" w:eastAsia="Times New Roman" w:hAnsi="Times New Roman"/>
          <w:sz w:val="24"/>
          <w:lang w:val="ru-RU"/>
        </w:rPr>
        <w:t>учебного предмета</w:t>
      </w:r>
      <w:r w:rsidRPr="005E28DB">
        <w:rPr>
          <w:lang w:val="ru-RU"/>
        </w:rPr>
        <w:br/>
      </w:r>
      <w:r w:rsidRPr="005E28DB">
        <w:rPr>
          <w:rFonts w:ascii="Times New Roman" w:eastAsia="Times New Roman" w:hAnsi="Times New Roman"/>
          <w:sz w:val="24"/>
          <w:lang w:val="ru-RU"/>
        </w:rPr>
        <w:t>«Иностранный язык (английский)»</w:t>
      </w:r>
    </w:p>
    <w:p w:rsidR="006836FD" w:rsidRDefault="005E28DB" w:rsidP="005E28DB">
      <w:pPr>
        <w:autoSpaceDE w:val="0"/>
        <w:autoSpaceDN w:val="0"/>
        <w:spacing w:after="0" w:line="240" w:lineRule="auto"/>
        <w:ind w:left="2304" w:right="2592"/>
        <w:jc w:val="center"/>
        <w:rPr>
          <w:rFonts w:ascii="Times New Roman" w:eastAsia="Times New Roman" w:hAnsi="Times New Roman"/>
          <w:sz w:val="24"/>
          <w:lang w:val="ru-RU"/>
        </w:rPr>
      </w:pPr>
      <w:r w:rsidRPr="005E28DB">
        <w:rPr>
          <w:rFonts w:ascii="Times New Roman" w:eastAsia="Times New Roman" w:hAnsi="Times New Roman"/>
          <w:sz w:val="24"/>
          <w:lang w:val="ru-RU"/>
        </w:rPr>
        <w:t xml:space="preserve">для 5 класса основного общего образования </w:t>
      </w:r>
      <w:r w:rsidRPr="005E28DB">
        <w:rPr>
          <w:lang w:val="ru-RU"/>
        </w:rPr>
        <w:br/>
      </w:r>
      <w:r w:rsidRPr="005E28DB">
        <w:rPr>
          <w:rFonts w:ascii="Times New Roman" w:eastAsia="Times New Roman" w:hAnsi="Times New Roman"/>
          <w:sz w:val="24"/>
          <w:lang w:val="ru-RU"/>
        </w:rPr>
        <w:t>на 2023-2024  учебный год</w:t>
      </w:r>
    </w:p>
    <w:p w:rsidR="00235A48" w:rsidRDefault="00235A48" w:rsidP="005E28DB">
      <w:pPr>
        <w:autoSpaceDE w:val="0"/>
        <w:autoSpaceDN w:val="0"/>
        <w:spacing w:after="0" w:line="240" w:lineRule="auto"/>
        <w:ind w:left="2304" w:right="2592"/>
        <w:jc w:val="center"/>
        <w:rPr>
          <w:rFonts w:ascii="Times New Roman" w:eastAsia="Times New Roman" w:hAnsi="Times New Roman"/>
          <w:sz w:val="24"/>
          <w:lang w:val="ru-RU"/>
        </w:rPr>
      </w:pPr>
    </w:p>
    <w:p w:rsidR="00235A48" w:rsidRDefault="00235A48" w:rsidP="005E28DB">
      <w:pPr>
        <w:autoSpaceDE w:val="0"/>
        <w:autoSpaceDN w:val="0"/>
        <w:spacing w:after="0" w:line="240" w:lineRule="auto"/>
        <w:ind w:left="2304" w:right="2592"/>
        <w:jc w:val="center"/>
        <w:rPr>
          <w:rFonts w:ascii="Times New Roman" w:eastAsia="Times New Roman" w:hAnsi="Times New Roman"/>
          <w:sz w:val="24"/>
          <w:lang w:val="ru-RU"/>
        </w:rPr>
      </w:pPr>
    </w:p>
    <w:p w:rsidR="00235A48" w:rsidRDefault="00235A48" w:rsidP="005E28DB">
      <w:pPr>
        <w:autoSpaceDE w:val="0"/>
        <w:autoSpaceDN w:val="0"/>
        <w:spacing w:after="0" w:line="240" w:lineRule="auto"/>
        <w:ind w:left="2304" w:right="2592"/>
        <w:jc w:val="center"/>
        <w:rPr>
          <w:rFonts w:ascii="Times New Roman" w:eastAsia="Times New Roman" w:hAnsi="Times New Roman"/>
          <w:sz w:val="24"/>
          <w:lang w:val="ru-RU"/>
        </w:rPr>
      </w:pPr>
    </w:p>
    <w:p w:rsidR="00235A48" w:rsidRDefault="00235A48" w:rsidP="005E28DB">
      <w:pPr>
        <w:autoSpaceDE w:val="0"/>
        <w:autoSpaceDN w:val="0"/>
        <w:spacing w:after="0" w:line="240" w:lineRule="auto"/>
        <w:ind w:left="2304" w:right="2592"/>
        <w:jc w:val="center"/>
        <w:rPr>
          <w:rFonts w:ascii="Times New Roman" w:eastAsia="Times New Roman" w:hAnsi="Times New Roman"/>
          <w:sz w:val="24"/>
          <w:lang w:val="ru-RU"/>
        </w:rPr>
      </w:pPr>
    </w:p>
    <w:p w:rsidR="00235A48" w:rsidRDefault="00235A48" w:rsidP="005E28DB">
      <w:pPr>
        <w:autoSpaceDE w:val="0"/>
        <w:autoSpaceDN w:val="0"/>
        <w:spacing w:after="0" w:line="240" w:lineRule="auto"/>
        <w:ind w:left="2304" w:right="2592"/>
        <w:jc w:val="center"/>
        <w:rPr>
          <w:rFonts w:ascii="Times New Roman" w:eastAsia="Times New Roman" w:hAnsi="Times New Roman"/>
          <w:sz w:val="24"/>
          <w:lang w:val="ru-RU"/>
        </w:rPr>
      </w:pPr>
    </w:p>
    <w:p w:rsidR="00235A48" w:rsidRDefault="00235A48" w:rsidP="005E28DB">
      <w:pPr>
        <w:autoSpaceDE w:val="0"/>
        <w:autoSpaceDN w:val="0"/>
        <w:spacing w:after="0" w:line="240" w:lineRule="auto"/>
        <w:ind w:left="2304" w:right="2592"/>
        <w:jc w:val="center"/>
        <w:rPr>
          <w:rFonts w:ascii="Times New Roman" w:eastAsia="Times New Roman" w:hAnsi="Times New Roman"/>
          <w:sz w:val="24"/>
          <w:lang w:val="ru-RU"/>
        </w:rPr>
      </w:pPr>
    </w:p>
    <w:p w:rsidR="00235A48" w:rsidRDefault="00235A48" w:rsidP="005E28DB">
      <w:pPr>
        <w:autoSpaceDE w:val="0"/>
        <w:autoSpaceDN w:val="0"/>
        <w:spacing w:after="0" w:line="240" w:lineRule="auto"/>
        <w:ind w:left="2304" w:right="2592"/>
        <w:jc w:val="center"/>
        <w:rPr>
          <w:rFonts w:ascii="Times New Roman" w:eastAsia="Times New Roman" w:hAnsi="Times New Roman"/>
          <w:sz w:val="24"/>
          <w:lang w:val="ru-RU"/>
        </w:rPr>
      </w:pPr>
    </w:p>
    <w:p w:rsidR="00235A48" w:rsidRPr="005E28DB" w:rsidRDefault="00235A48" w:rsidP="005E28DB">
      <w:pPr>
        <w:autoSpaceDE w:val="0"/>
        <w:autoSpaceDN w:val="0"/>
        <w:spacing w:after="0" w:line="240" w:lineRule="auto"/>
        <w:ind w:left="2304" w:right="2592"/>
        <w:jc w:val="center"/>
        <w:rPr>
          <w:lang w:val="ru-RU"/>
        </w:rPr>
      </w:pPr>
    </w:p>
    <w:p w:rsidR="006836FD" w:rsidRPr="005E28DB" w:rsidRDefault="005E28DB" w:rsidP="005E28DB">
      <w:pPr>
        <w:autoSpaceDE w:val="0"/>
        <w:autoSpaceDN w:val="0"/>
        <w:spacing w:after="0" w:line="240" w:lineRule="auto"/>
        <w:ind w:left="6776" w:hanging="2098"/>
        <w:rPr>
          <w:lang w:val="ru-RU"/>
        </w:rPr>
      </w:pPr>
      <w:r w:rsidRPr="005E28DB">
        <w:rPr>
          <w:rFonts w:ascii="Times New Roman" w:eastAsia="Times New Roman" w:hAnsi="Times New Roman"/>
          <w:sz w:val="24"/>
          <w:lang w:val="ru-RU"/>
        </w:rPr>
        <w:t>Составитель: Карсканова Наталья  Фаритовна</w:t>
      </w:r>
      <w:r w:rsidRPr="005E28DB">
        <w:rPr>
          <w:lang w:val="ru-RU"/>
        </w:rPr>
        <w:br/>
      </w:r>
      <w:r w:rsidRPr="005E28DB">
        <w:rPr>
          <w:rFonts w:ascii="Times New Roman" w:eastAsia="Times New Roman" w:hAnsi="Times New Roman"/>
          <w:sz w:val="24"/>
          <w:lang w:val="ru-RU"/>
        </w:rPr>
        <w:t>учитель английского языка</w:t>
      </w: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235A48" w:rsidRDefault="00235A48" w:rsidP="005E28DB">
      <w:pPr>
        <w:autoSpaceDE w:val="0"/>
        <w:autoSpaceDN w:val="0"/>
        <w:spacing w:after="0" w:line="240" w:lineRule="auto"/>
        <w:ind w:right="4454"/>
        <w:jc w:val="right"/>
        <w:rPr>
          <w:rFonts w:ascii="Times New Roman" w:eastAsia="Times New Roman" w:hAnsi="Times New Roman"/>
          <w:sz w:val="24"/>
          <w:lang w:val="ru-RU"/>
        </w:rPr>
      </w:pPr>
    </w:p>
    <w:p w:rsidR="006836FD" w:rsidRPr="005E28DB" w:rsidRDefault="005E28DB" w:rsidP="005E28DB">
      <w:pPr>
        <w:autoSpaceDE w:val="0"/>
        <w:autoSpaceDN w:val="0"/>
        <w:spacing w:after="0" w:line="240" w:lineRule="auto"/>
        <w:ind w:right="4454"/>
        <w:jc w:val="right"/>
        <w:rPr>
          <w:lang w:val="ru-RU"/>
        </w:rPr>
      </w:pPr>
      <w:r w:rsidRPr="005E28DB">
        <w:rPr>
          <w:rFonts w:ascii="Times New Roman" w:eastAsia="Times New Roman" w:hAnsi="Times New Roman"/>
          <w:sz w:val="24"/>
          <w:lang w:val="ru-RU"/>
        </w:rPr>
        <w:t>Нижние Нарыкары 2023</w:t>
      </w:r>
    </w:p>
    <w:p w:rsidR="006836FD" w:rsidRPr="005E28DB" w:rsidRDefault="006836FD" w:rsidP="005E28DB">
      <w:pPr>
        <w:spacing w:after="0" w:line="240" w:lineRule="auto"/>
        <w:rPr>
          <w:lang w:val="ru-RU"/>
        </w:rPr>
        <w:sectPr w:rsidR="006836FD" w:rsidRPr="005E28DB">
          <w:pgSz w:w="11900" w:h="16840"/>
          <w:pgMar w:top="298" w:right="874" w:bottom="402" w:left="1440" w:header="720" w:footer="720" w:gutter="0"/>
          <w:cols w:space="720" w:equalWidth="0">
            <w:col w:w="9586" w:space="0"/>
          </w:cols>
          <w:docGrid w:linePitch="360"/>
        </w:sectPr>
      </w:pPr>
    </w:p>
    <w:p w:rsidR="005E28DB" w:rsidRPr="005E28DB" w:rsidRDefault="005E28DB" w:rsidP="005E28DB">
      <w:pPr>
        <w:pStyle w:val="aff8"/>
        <w:spacing w:before="0" w:beforeAutospacing="0" w:after="0" w:afterAutospacing="0"/>
        <w:jc w:val="center"/>
        <w:rPr>
          <w:sz w:val="21"/>
          <w:szCs w:val="21"/>
        </w:rPr>
      </w:pPr>
      <w:r w:rsidRPr="005E28DB">
        <w:rPr>
          <w:rStyle w:val="af6"/>
        </w:rPr>
        <w:lastRenderedPageBreak/>
        <w:t>ПОЯСНИТЕЛЬНАЯ </w:t>
      </w:r>
      <w:r w:rsidRPr="005E28DB">
        <w:rPr>
          <w:rStyle w:val="af6"/>
          <w:sz w:val="28"/>
          <w:szCs w:val="28"/>
        </w:rPr>
        <w:t>ЗАПИСКА</w:t>
      </w:r>
    </w:p>
    <w:p w:rsidR="005E28DB" w:rsidRPr="005E28DB" w:rsidRDefault="005E28DB" w:rsidP="005E28DB">
      <w:pPr>
        <w:pStyle w:val="aff8"/>
        <w:spacing w:before="0" w:beforeAutospacing="0" w:after="0" w:afterAutospacing="0"/>
        <w:ind w:firstLine="567"/>
        <w:jc w:val="both"/>
        <w:rPr>
          <w:sz w:val="21"/>
          <w:szCs w:val="21"/>
        </w:rPr>
      </w:pPr>
      <w:r w:rsidRPr="005E28DB">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E28DB" w:rsidRPr="005E28DB" w:rsidRDefault="005E28DB" w:rsidP="005E28DB">
      <w:pPr>
        <w:pStyle w:val="aff8"/>
        <w:spacing w:before="0" w:beforeAutospacing="0" w:after="0" w:afterAutospacing="0"/>
        <w:ind w:firstLine="567"/>
        <w:jc w:val="both"/>
        <w:rPr>
          <w:sz w:val="21"/>
          <w:szCs w:val="21"/>
        </w:rPr>
      </w:pPr>
      <w:r w:rsidRPr="005E28DB">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E28DB" w:rsidRPr="005E28DB" w:rsidRDefault="005E28DB" w:rsidP="005E28DB">
      <w:pPr>
        <w:pStyle w:val="aff8"/>
        <w:spacing w:before="0" w:beforeAutospacing="0" w:after="0" w:afterAutospacing="0"/>
        <w:ind w:firstLine="567"/>
        <w:jc w:val="both"/>
        <w:rPr>
          <w:sz w:val="21"/>
          <w:szCs w:val="21"/>
        </w:rPr>
      </w:pPr>
      <w:r w:rsidRPr="005E28DB">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5E28DB" w:rsidRPr="005E28DB" w:rsidRDefault="005E28DB" w:rsidP="005E28DB">
      <w:pPr>
        <w:pStyle w:val="aff8"/>
        <w:spacing w:before="0" w:beforeAutospacing="0" w:after="0" w:afterAutospacing="0"/>
        <w:ind w:firstLine="567"/>
        <w:jc w:val="both"/>
        <w:rPr>
          <w:sz w:val="21"/>
          <w:szCs w:val="21"/>
        </w:rPr>
      </w:pPr>
      <w:r w:rsidRPr="005E28DB">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E28DB" w:rsidRPr="005E28DB" w:rsidRDefault="005E28DB" w:rsidP="005E28DB">
      <w:pPr>
        <w:pStyle w:val="aff8"/>
        <w:spacing w:before="0" w:beforeAutospacing="0" w:after="0" w:afterAutospacing="0"/>
        <w:ind w:firstLine="567"/>
        <w:jc w:val="both"/>
        <w:rPr>
          <w:sz w:val="21"/>
          <w:szCs w:val="21"/>
        </w:rPr>
      </w:pPr>
      <w:r w:rsidRPr="005E28DB">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E28DB" w:rsidRPr="005E28DB" w:rsidRDefault="005E28DB" w:rsidP="005E28DB">
      <w:pPr>
        <w:pStyle w:val="aff8"/>
        <w:spacing w:before="0" w:beforeAutospacing="0" w:after="0" w:afterAutospacing="0"/>
        <w:ind w:firstLine="567"/>
        <w:jc w:val="both"/>
        <w:rPr>
          <w:sz w:val="21"/>
          <w:szCs w:val="21"/>
        </w:rPr>
      </w:pPr>
      <w:r w:rsidRPr="005E28DB">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E28DB" w:rsidRPr="005E28DB" w:rsidRDefault="005E28DB" w:rsidP="005E28DB">
      <w:pPr>
        <w:pStyle w:val="aff8"/>
        <w:spacing w:before="0" w:beforeAutospacing="0" w:after="0" w:afterAutospacing="0"/>
        <w:ind w:firstLine="567"/>
        <w:jc w:val="both"/>
        <w:rPr>
          <w:sz w:val="21"/>
          <w:szCs w:val="21"/>
        </w:rPr>
      </w:pPr>
      <w:r w:rsidRPr="005E28DB">
        <w:t>Целью иноязычного образования является формирование коммуникативной компетенции обучающихся в единстве таких её составляющих, как:</w:t>
      </w:r>
    </w:p>
    <w:p w:rsidR="005E28DB" w:rsidRPr="005E28DB" w:rsidRDefault="005E28DB" w:rsidP="005E28DB">
      <w:pPr>
        <w:pStyle w:val="aff8"/>
        <w:spacing w:before="0" w:beforeAutospacing="0" w:after="0" w:afterAutospacing="0"/>
        <w:ind w:firstLine="567"/>
        <w:jc w:val="both"/>
        <w:rPr>
          <w:sz w:val="21"/>
          <w:szCs w:val="21"/>
        </w:rPr>
      </w:pPr>
      <w:r w:rsidRPr="005E28DB">
        <w:t>речевая компетенция – развитие коммуникативных умений в четырёх основных видах речевой деятельности (говорении, аудировании, чтении, письме);</w:t>
      </w:r>
    </w:p>
    <w:p w:rsidR="005E28DB" w:rsidRPr="005E28DB" w:rsidRDefault="005E28DB" w:rsidP="005E28DB">
      <w:pPr>
        <w:pStyle w:val="aff8"/>
        <w:spacing w:before="0" w:beforeAutospacing="0" w:after="0" w:afterAutospacing="0"/>
        <w:ind w:firstLine="567"/>
        <w:jc w:val="both"/>
        <w:rPr>
          <w:sz w:val="21"/>
          <w:szCs w:val="21"/>
        </w:rPr>
      </w:pPr>
      <w:r w:rsidRPr="005E28DB">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5E28DB" w:rsidRPr="005E28DB" w:rsidRDefault="005E28DB" w:rsidP="005E28DB">
      <w:pPr>
        <w:pStyle w:val="aff8"/>
        <w:spacing w:before="0" w:beforeAutospacing="0" w:after="0" w:afterAutospacing="0"/>
        <w:ind w:firstLine="567"/>
        <w:jc w:val="both"/>
        <w:rPr>
          <w:sz w:val="21"/>
          <w:szCs w:val="21"/>
        </w:rPr>
      </w:pPr>
      <w:r w:rsidRPr="005E28DB">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E28DB" w:rsidRPr="005E28DB" w:rsidRDefault="005E28DB" w:rsidP="005E28DB">
      <w:pPr>
        <w:pStyle w:val="aff8"/>
        <w:spacing w:before="0" w:beforeAutospacing="0" w:after="0" w:afterAutospacing="0"/>
        <w:ind w:firstLine="567"/>
        <w:jc w:val="both"/>
        <w:rPr>
          <w:sz w:val="21"/>
          <w:szCs w:val="21"/>
        </w:rPr>
      </w:pPr>
      <w:r w:rsidRPr="005E28DB">
        <w:t>свою страну, её культуру в условиях межкультурного общения;</w:t>
      </w:r>
    </w:p>
    <w:p w:rsidR="005E28DB" w:rsidRPr="005E28DB" w:rsidRDefault="005E28DB" w:rsidP="005E28DB">
      <w:pPr>
        <w:pStyle w:val="aff8"/>
        <w:spacing w:before="0" w:beforeAutospacing="0" w:after="0" w:afterAutospacing="0"/>
        <w:ind w:firstLine="567"/>
        <w:jc w:val="both"/>
        <w:rPr>
          <w:sz w:val="21"/>
          <w:szCs w:val="21"/>
        </w:rPr>
      </w:pPr>
      <w:r w:rsidRPr="005E28DB">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5E28DB" w:rsidRPr="005E28DB" w:rsidRDefault="005E28DB" w:rsidP="005E28DB">
      <w:pPr>
        <w:pStyle w:val="aff8"/>
        <w:spacing w:before="0" w:beforeAutospacing="0" w:after="0" w:afterAutospacing="0"/>
        <w:ind w:firstLine="567"/>
        <w:jc w:val="both"/>
        <w:rPr>
          <w:sz w:val="21"/>
          <w:szCs w:val="21"/>
        </w:rPr>
      </w:pPr>
      <w:r w:rsidRPr="005E28DB">
        <w:t>Наряду с иноязычной коммуникативной компетенцией средствами иностранного (английского) языка формируются компетенции: образовательная, ценностно-</w:t>
      </w:r>
      <w:r w:rsidRPr="005E28DB">
        <w:lastRenderedPageBreak/>
        <w:t>ориентационная, общекультурная, учебно-познавательная, информационная, социально-трудовая и компетенция личностного самосовершенствования.</w:t>
      </w:r>
    </w:p>
    <w:p w:rsidR="005E28DB" w:rsidRPr="005E28DB" w:rsidRDefault="005E28DB" w:rsidP="005E28DB">
      <w:pPr>
        <w:pStyle w:val="aff8"/>
        <w:spacing w:before="0" w:beforeAutospacing="0" w:after="0" w:afterAutospacing="0"/>
        <w:ind w:firstLine="567"/>
        <w:jc w:val="both"/>
        <w:rPr>
          <w:sz w:val="21"/>
          <w:szCs w:val="21"/>
        </w:rPr>
      </w:pPr>
      <w:r w:rsidRPr="005E28DB">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5E28DB" w:rsidRPr="005E28DB" w:rsidRDefault="005E28DB" w:rsidP="005E28DB">
      <w:pPr>
        <w:pStyle w:val="aff8"/>
        <w:spacing w:before="0" w:beforeAutospacing="0" w:after="0" w:afterAutospacing="0"/>
        <w:ind w:firstLine="567"/>
        <w:jc w:val="both"/>
        <w:rPr>
          <w:sz w:val="21"/>
          <w:szCs w:val="21"/>
        </w:rPr>
      </w:pPr>
      <w:r w:rsidRPr="005E28DB">
        <w:rPr>
          <w:rStyle w:val="placeholder-mask"/>
        </w:rPr>
        <w:t>‌</w:t>
      </w:r>
      <w:r w:rsidRPr="005E28DB">
        <w:rPr>
          <w:rStyle w:val="placeholder"/>
        </w:rPr>
        <w:t>Общее число часов, рекомендованных для изучения иностранного (английского) языка – 510 часов</w:t>
      </w:r>
      <w:r w:rsidRPr="005E28DB">
        <w:rPr>
          <w:rStyle w:val="placeholder"/>
          <w:highlight w:val="yellow"/>
        </w:rPr>
        <w:t>: в 5 классе – 102 час (3 часа в неделю),</w:t>
      </w:r>
      <w:r w:rsidRPr="005E28DB">
        <w:rPr>
          <w:rStyle w:val="placeholder"/>
        </w:rPr>
        <w:t xml:space="preserve"> в 6 классе – 102 часа (3 часа в неделю), в 7 классе – 102 часа (3 часа в неделю), в 8 классе –102 часа (3 часа в неделю), в 9 классе – 102 часа (3 часа в неделю).</w:t>
      </w:r>
      <w:r w:rsidRPr="005E28DB">
        <w:rPr>
          <w:rStyle w:val="placeholder-mask"/>
        </w:rPr>
        <w:t>‌</w:t>
      </w:r>
    </w:p>
    <w:p w:rsidR="006836FD" w:rsidRPr="005E28DB" w:rsidRDefault="006836FD" w:rsidP="005E28DB">
      <w:pPr>
        <w:spacing w:after="0" w:line="240" w:lineRule="auto"/>
        <w:rPr>
          <w:lang w:val="ru-RU"/>
        </w:rPr>
      </w:pPr>
    </w:p>
    <w:p w:rsidR="005E28DB" w:rsidRPr="005E28DB" w:rsidRDefault="005E28DB" w:rsidP="005E28DB">
      <w:pPr>
        <w:pStyle w:val="aff8"/>
        <w:spacing w:before="0" w:beforeAutospacing="0" w:after="0" w:afterAutospacing="0"/>
        <w:jc w:val="center"/>
        <w:rPr>
          <w:sz w:val="21"/>
          <w:szCs w:val="21"/>
        </w:rPr>
      </w:pPr>
      <w:r w:rsidRPr="005E28DB">
        <w:rPr>
          <w:sz w:val="21"/>
          <w:szCs w:val="21"/>
        </w:rPr>
        <w:t>​</w:t>
      </w:r>
      <w:r w:rsidRPr="005E28DB">
        <w:rPr>
          <w:rStyle w:val="af6"/>
        </w:rPr>
        <w:t>СОДЕРЖАНИЕ ОБУЧЕНИЯ</w:t>
      </w:r>
    </w:p>
    <w:p w:rsidR="005E28DB" w:rsidRPr="005E28DB" w:rsidRDefault="005E28DB" w:rsidP="005E28DB">
      <w:pPr>
        <w:pStyle w:val="aff8"/>
        <w:spacing w:before="0" w:beforeAutospacing="0" w:after="0" w:afterAutospacing="0"/>
        <w:jc w:val="both"/>
        <w:rPr>
          <w:sz w:val="21"/>
          <w:szCs w:val="21"/>
        </w:rPr>
      </w:pPr>
    </w:p>
    <w:p w:rsidR="005E28DB" w:rsidRPr="005E28DB" w:rsidRDefault="005E28DB" w:rsidP="005E28DB">
      <w:pPr>
        <w:pStyle w:val="aff8"/>
        <w:spacing w:before="0" w:beforeAutospacing="0" w:after="0" w:afterAutospacing="0"/>
        <w:jc w:val="both"/>
        <w:rPr>
          <w:sz w:val="21"/>
          <w:szCs w:val="21"/>
        </w:rPr>
      </w:pPr>
      <w:r w:rsidRPr="005E28DB">
        <w:rPr>
          <w:rStyle w:val="af6"/>
        </w:rPr>
        <w:t>5 КЛАСС</w:t>
      </w:r>
    </w:p>
    <w:p w:rsidR="005E28DB" w:rsidRPr="005E28DB" w:rsidRDefault="005E28DB" w:rsidP="005E28DB">
      <w:pPr>
        <w:pStyle w:val="aff8"/>
        <w:spacing w:before="0" w:beforeAutospacing="0" w:after="0" w:afterAutospacing="0"/>
        <w:jc w:val="both"/>
        <w:rPr>
          <w:sz w:val="21"/>
          <w:szCs w:val="21"/>
        </w:rPr>
      </w:pPr>
    </w:p>
    <w:p w:rsidR="005E28DB" w:rsidRPr="005E28DB" w:rsidRDefault="005E28DB" w:rsidP="005E28DB">
      <w:pPr>
        <w:pStyle w:val="aff8"/>
        <w:spacing w:before="0" w:beforeAutospacing="0" w:after="0" w:afterAutospacing="0"/>
        <w:ind w:firstLine="567"/>
        <w:jc w:val="both"/>
        <w:rPr>
          <w:sz w:val="21"/>
          <w:szCs w:val="21"/>
        </w:rPr>
      </w:pPr>
      <w:r w:rsidRPr="005E28DB">
        <w:rPr>
          <w:rStyle w:val="af6"/>
        </w:rPr>
        <w:t>Коммуникативные умения</w:t>
      </w:r>
    </w:p>
    <w:p w:rsidR="005E28DB" w:rsidRPr="005E28DB" w:rsidRDefault="005E28DB" w:rsidP="005E28DB">
      <w:pPr>
        <w:pStyle w:val="aff8"/>
        <w:spacing w:before="0" w:beforeAutospacing="0" w:after="0" w:afterAutospacing="0"/>
        <w:ind w:firstLine="567"/>
        <w:jc w:val="both"/>
        <w:rPr>
          <w:sz w:val="21"/>
          <w:szCs w:val="21"/>
        </w:rPr>
      </w:pPr>
      <w:r w:rsidRPr="005E28DB">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E28DB" w:rsidRPr="005E28DB" w:rsidRDefault="005E28DB" w:rsidP="005E28DB">
      <w:pPr>
        <w:pStyle w:val="aff8"/>
        <w:spacing w:before="0" w:beforeAutospacing="0" w:after="0" w:afterAutospacing="0"/>
        <w:ind w:firstLine="567"/>
        <w:jc w:val="both"/>
        <w:rPr>
          <w:sz w:val="21"/>
          <w:szCs w:val="21"/>
        </w:rPr>
      </w:pPr>
      <w:r w:rsidRPr="005E28DB">
        <w:t>Моя семья. Мои друзья. Семейные праздники: день рождения, Новый год.</w:t>
      </w:r>
    </w:p>
    <w:p w:rsidR="005E28DB" w:rsidRPr="005E28DB" w:rsidRDefault="005E28DB" w:rsidP="005E28DB">
      <w:pPr>
        <w:pStyle w:val="aff8"/>
        <w:spacing w:before="0" w:beforeAutospacing="0" w:after="0" w:afterAutospacing="0"/>
        <w:ind w:firstLine="567"/>
        <w:jc w:val="both"/>
        <w:rPr>
          <w:sz w:val="21"/>
          <w:szCs w:val="21"/>
        </w:rPr>
      </w:pPr>
      <w:r w:rsidRPr="005E28DB">
        <w:t>Внешность и характер человека (литературного персонажа).</w:t>
      </w:r>
    </w:p>
    <w:p w:rsidR="005E28DB" w:rsidRPr="005E28DB" w:rsidRDefault="005E28DB" w:rsidP="005E28DB">
      <w:pPr>
        <w:pStyle w:val="aff8"/>
        <w:spacing w:before="0" w:beforeAutospacing="0" w:after="0" w:afterAutospacing="0"/>
        <w:ind w:firstLine="567"/>
        <w:jc w:val="both"/>
        <w:rPr>
          <w:sz w:val="21"/>
          <w:szCs w:val="21"/>
        </w:rPr>
      </w:pPr>
      <w:r w:rsidRPr="005E28DB">
        <w:t>Досуг и увлечения (хобби) современного подростка (чтение, кино, спорт).</w:t>
      </w:r>
    </w:p>
    <w:p w:rsidR="005E28DB" w:rsidRPr="005E28DB" w:rsidRDefault="005E28DB" w:rsidP="005E28DB">
      <w:pPr>
        <w:pStyle w:val="aff8"/>
        <w:spacing w:before="0" w:beforeAutospacing="0" w:after="0" w:afterAutospacing="0"/>
        <w:ind w:firstLine="567"/>
        <w:jc w:val="both"/>
        <w:rPr>
          <w:sz w:val="21"/>
          <w:szCs w:val="21"/>
        </w:rPr>
      </w:pPr>
      <w:r w:rsidRPr="005E28DB">
        <w:t>Здоровый образ жизни: режим труда и отдыха, здоровое питание.</w:t>
      </w:r>
    </w:p>
    <w:p w:rsidR="005E28DB" w:rsidRPr="005E28DB" w:rsidRDefault="005E28DB" w:rsidP="005E28DB">
      <w:pPr>
        <w:pStyle w:val="aff8"/>
        <w:spacing w:before="0" w:beforeAutospacing="0" w:after="0" w:afterAutospacing="0"/>
        <w:ind w:firstLine="567"/>
        <w:jc w:val="both"/>
        <w:rPr>
          <w:sz w:val="21"/>
          <w:szCs w:val="21"/>
        </w:rPr>
      </w:pPr>
      <w:r w:rsidRPr="005E28DB">
        <w:t>Покупки: одежда, обувь и продукты питания.</w:t>
      </w:r>
    </w:p>
    <w:p w:rsidR="005E28DB" w:rsidRPr="005E28DB" w:rsidRDefault="005E28DB" w:rsidP="005E28DB">
      <w:pPr>
        <w:pStyle w:val="aff8"/>
        <w:spacing w:before="0" w:beforeAutospacing="0" w:after="0" w:afterAutospacing="0"/>
        <w:ind w:firstLine="567"/>
        <w:jc w:val="both"/>
        <w:rPr>
          <w:sz w:val="21"/>
          <w:szCs w:val="21"/>
        </w:rPr>
      </w:pPr>
      <w:r w:rsidRPr="005E28DB">
        <w:t>Школа, школьная жизнь, школьная форма, изучаемые предметы. Переписка с иностранными сверстниками.</w:t>
      </w:r>
    </w:p>
    <w:p w:rsidR="005E28DB" w:rsidRPr="005E28DB" w:rsidRDefault="005E28DB" w:rsidP="005E28DB">
      <w:pPr>
        <w:pStyle w:val="aff8"/>
        <w:spacing w:before="0" w:beforeAutospacing="0" w:after="0" w:afterAutospacing="0"/>
        <w:ind w:firstLine="567"/>
        <w:jc w:val="both"/>
        <w:rPr>
          <w:sz w:val="21"/>
          <w:szCs w:val="21"/>
        </w:rPr>
      </w:pPr>
      <w:r w:rsidRPr="005E28DB">
        <w:t>Каникулы в различное время года. Виды отдыха.</w:t>
      </w:r>
    </w:p>
    <w:p w:rsidR="005E28DB" w:rsidRPr="005E28DB" w:rsidRDefault="005E28DB" w:rsidP="005E28DB">
      <w:pPr>
        <w:pStyle w:val="aff8"/>
        <w:spacing w:before="0" w:beforeAutospacing="0" w:after="0" w:afterAutospacing="0"/>
        <w:ind w:firstLine="567"/>
        <w:jc w:val="both"/>
        <w:rPr>
          <w:sz w:val="21"/>
          <w:szCs w:val="21"/>
        </w:rPr>
      </w:pPr>
      <w:r w:rsidRPr="005E28DB">
        <w:t>Природа: дикие и домашние животные. Погода.</w:t>
      </w:r>
    </w:p>
    <w:p w:rsidR="005E28DB" w:rsidRPr="005E28DB" w:rsidRDefault="005E28DB" w:rsidP="005E28DB">
      <w:pPr>
        <w:pStyle w:val="aff8"/>
        <w:spacing w:before="0" w:beforeAutospacing="0" w:after="0" w:afterAutospacing="0"/>
        <w:ind w:firstLine="567"/>
        <w:jc w:val="both"/>
        <w:rPr>
          <w:sz w:val="21"/>
          <w:szCs w:val="21"/>
        </w:rPr>
      </w:pPr>
      <w:r w:rsidRPr="005E28DB">
        <w:t>Родной город (село). Транспорт.</w:t>
      </w:r>
    </w:p>
    <w:p w:rsidR="005E28DB" w:rsidRPr="005E28DB" w:rsidRDefault="005E28DB" w:rsidP="005E28DB">
      <w:pPr>
        <w:pStyle w:val="aff8"/>
        <w:spacing w:before="0" w:beforeAutospacing="0" w:after="0" w:afterAutospacing="0"/>
        <w:ind w:firstLine="567"/>
        <w:jc w:val="both"/>
        <w:rPr>
          <w:sz w:val="21"/>
          <w:szCs w:val="21"/>
        </w:rPr>
      </w:pPr>
      <w:r w:rsidRPr="005E28DB">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5E28DB" w:rsidRPr="005E28DB" w:rsidRDefault="005E28DB" w:rsidP="005E28DB">
      <w:pPr>
        <w:pStyle w:val="aff8"/>
        <w:spacing w:before="0" w:beforeAutospacing="0" w:after="0" w:afterAutospacing="0"/>
        <w:ind w:firstLine="567"/>
        <w:jc w:val="both"/>
        <w:rPr>
          <w:sz w:val="21"/>
          <w:szCs w:val="21"/>
        </w:rPr>
      </w:pPr>
      <w:r w:rsidRPr="005E28DB">
        <w:t>Выдающиеся люди родной страны и страны (стран) изучаемого языка: писатели, поэты.</w:t>
      </w:r>
    </w:p>
    <w:p w:rsidR="005E28DB" w:rsidRPr="005E28DB" w:rsidRDefault="005E28DB" w:rsidP="005E28DB">
      <w:pPr>
        <w:pStyle w:val="aff8"/>
        <w:spacing w:before="0" w:beforeAutospacing="0" w:after="0" w:afterAutospacing="0"/>
        <w:ind w:firstLine="567"/>
        <w:jc w:val="both"/>
        <w:rPr>
          <w:sz w:val="21"/>
          <w:szCs w:val="21"/>
        </w:rPr>
      </w:pPr>
      <w:r w:rsidRPr="005E28DB">
        <w:rPr>
          <w:i/>
          <w:iCs/>
        </w:rPr>
        <w:br/>
      </w:r>
    </w:p>
    <w:p w:rsidR="005E28DB" w:rsidRPr="005E28DB" w:rsidRDefault="005E28DB" w:rsidP="005E28DB">
      <w:pPr>
        <w:pStyle w:val="aff8"/>
        <w:spacing w:before="0" w:beforeAutospacing="0" w:after="0" w:afterAutospacing="0"/>
        <w:ind w:firstLine="567"/>
        <w:jc w:val="both"/>
        <w:rPr>
          <w:sz w:val="21"/>
          <w:szCs w:val="21"/>
        </w:rPr>
      </w:pPr>
      <w:r w:rsidRPr="005E28DB">
        <w:rPr>
          <w:rStyle w:val="af7"/>
        </w:rPr>
        <w:t>Говорение</w:t>
      </w:r>
    </w:p>
    <w:p w:rsidR="005E28DB" w:rsidRPr="005E28DB" w:rsidRDefault="005E28DB" w:rsidP="005E28DB">
      <w:pPr>
        <w:pStyle w:val="aff8"/>
        <w:spacing w:before="0" w:beforeAutospacing="0" w:after="0" w:afterAutospacing="0"/>
        <w:ind w:firstLine="567"/>
        <w:jc w:val="both"/>
        <w:rPr>
          <w:sz w:val="21"/>
          <w:szCs w:val="21"/>
        </w:rPr>
      </w:pPr>
      <w:r w:rsidRPr="005E28DB">
        <w:t>Развитие коммуникативных умений диалогической речи на базе умений, сформированных на уровне начального общего образования:</w:t>
      </w:r>
    </w:p>
    <w:p w:rsidR="005E28DB" w:rsidRPr="005E28DB" w:rsidRDefault="005E28DB" w:rsidP="005E28DB">
      <w:pPr>
        <w:pStyle w:val="aff8"/>
        <w:spacing w:before="0" w:beforeAutospacing="0" w:after="0" w:afterAutospacing="0"/>
        <w:ind w:firstLine="567"/>
        <w:jc w:val="both"/>
        <w:rPr>
          <w:sz w:val="21"/>
          <w:szCs w:val="21"/>
        </w:rPr>
      </w:pPr>
      <w:r w:rsidRPr="005E28DB">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E28DB" w:rsidRPr="005E28DB" w:rsidRDefault="005E28DB" w:rsidP="005E28DB">
      <w:pPr>
        <w:pStyle w:val="aff8"/>
        <w:spacing w:before="0" w:beforeAutospacing="0" w:after="0" w:afterAutospacing="0"/>
        <w:ind w:firstLine="567"/>
        <w:jc w:val="both"/>
        <w:rPr>
          <w:sz w:val="21"/>
          <w:szCs w:val="21"/>
        </w:rPr>
      </w:pPr>
      <w:r w:rsidRPr="005E28DB">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5E28DB" w:rsidRPr="005E28DB" w:rsidRDefault="005E28DB" w:rsidP="005E28DB">
      <w:pPr>
        <w:pStyle w:val="aff8"/>
        <w:spacing w:before="0" w:beforeAutospacing="0" w:after="0" w:afterAutospacing="0"/>
        <w:ind w:firstLine="567"/>
        <w:jc w:val="both"/>
        <w:rPr>
          <w:sz w:val="21"/>
          <w:szCs w:val="21"/>
        </w:rPr>
      </w:pPr>
      <w:r w:rsidRPr="005E28DB">
        <w:t>диалог-расспрос: сообщать фактическую информацию, отвечая на вопросы разных видов; запрашивать интересующую информацию.</w:t>
      </w:r>
    </w:p>
    <w:p w:rsidR="005E28DB" w:rsidRPr="005E28DB" w:rsidRDefault="005E28DB" w:rsidP="005E28DB">
      <w:pPr>
        <w:pStyle w:val="aff8"/>
        <w:spacing w:before="0" w:beforeAutospacing="0" w:after="0" w:afterAutospacing="0"/>
        <w:ind w:firstLine="567"/>
        <w:jc w:val="both"/>
        <w:rPr>
          <w:sz w:val="21"/>
          <w:szCs w:val="21"/>
        </w:rPr>
      </w:pPr>
      <w:r w:rsidRPr="005E28DB">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5E28DB" w:rsidRPr="005E28DB" w:rsidRDefault="005E28DB" w:rsidP="005E28DB">
      <w:pPr>
        <w:pStyle w:val="aff8"/>
        <w:spacing w:before="0" w:beforeAutospacing="0" w:after="0" w:afterAutospacing="0"/>
        <w:ind w:firstLine="567"/>
        <w:jc w:val="both"/>
        <w:rPr>
          <w:sz w:val="21"/>
          <w:szCs w:val="21"/>
        </w:rPr>
      </w:pPr>
      <w:r w:rsidRPr="005E28DB">
        <w:rPr>
          <w:highlight w:val="yellow"/>
        </w:rPr>
        <w:t>Объём диалога – до 5 реплик</w:t>
      </w:r>
      <w:r w:rsidRPr="005E28DB">
        <w:t xml:space="preserve"> со стороны каждого собеседника.</w:t>
      </w:r>
    </w:p>
    <w:p w:rsidR="005E28DB" w:rsidRPr="005E28DB" w:rsidRDefault="005E28DB" w:rsidP="005E28DB">
      <w:pPr>
        <w:pStyle w:val="aff8"/>
        <w:spacing w:before="0" w:beforeAutospacing="0" w:after="0" w:afterAutospacing="0"/>
        <w:ind w:firstLine="567"/>
        <w:jc w:val="both"/>
        <w:rPr>
          <w:sz w:val="21"/>
          <w:szCs w:val="21"/>
        </w:rPr>
      </w:pPr>
      <w:r w:rsidRPr="005E28DB">
        <w:t>Развитие коммуникативных умений монологической речи на базе умений, сформированных на уровне начального общего образования:</w:t>
      </w:r>
    </w:p>
    <w:p w:rsidR="005E28DB" w:rsidRPr="005E28DB" w:rsidRDefault="005E28DB" w:rsidP="005E28DB">
      <w:pPr>
        <w:pStyle w:val="aff8"/>
        <w:spacing w:before="0" w:beforeAutospacing="0" w:after="0" w:afterAutospacing="0"/>
        <w:ind w:firstLine="567"/>
        <w:jc w:val="both"/>
        <w:rPr>
          <w:sz w:val="21"/>
          <w:szCs w:val="21"/>
        </w:rPr>
      </w:pPr>
      <w:r w:rsidRPr="005E28DB">
        <w:t>создание устных связных монологических высказываний с использованием основных коммуникативных типов речи:</w:t>
      </w:r>
    </w:p>
    <w:p w:rsidR="005E28DB" w:rsidRPr="005E28DB" w:rsidRDefault="005E28DB" w:rsidP="005E28DB">
      <w:pPr>
        <w:pStyle w:val="aff8"/>
        <w:spacing w:before="0" w:beforeAutospacing="0" w:after="0" w:afterAutospacing="0"/>
        <w:ind w:firstLine="567"/>
        <w:jc w:val="both"/>
        <w:rPr>
          <w:sz w:val="21"/>
          <w:szCs w:val="21"/>
        </w:rPr>
      </w:pPr>
      <w:r w:rsidRPr="005E28DB">
        <w:lastRenderedPageBreak/>
        <w:t>описание (предмета, внешности и одежды человека), в том числе характеристика (черты характера реального человека или литературного персонажа);</w:t>
      </w:r>
    </w:p>
    <w:p w:rsidR="005E28DB" w:rsidRPr="005E28DB" w:rsidRDefault="005E28DB" w:rsidP="005E28DB">
      <w:pPr>
        <w:pStyle w:val="aff8"/>
        <w:spacing w:before="0" w:beforeAutospacing="0" w:after="0" w:afterAutospacing="0"/>
        <w:ind w:firstLine="567"/>
        <w:jc w:val="both"/>
        <w:rPr>
          <w:sz w:val="21"/>
          <w:szCs w:val="21"/>
        </w:rPr>
      </w:pPr>
      <w:r w:rsidRPr="005E28DB">
        <w:t>повествование (сообщение);</w:t>
      </w:r>
    </w:p>
    <w:p w:rsidR="005E28DB" w:rsidRPr="005E28DB" w:rsidRDefault="005E28DB" w:rsidP="005E28DB">
      <w:pPr>
        <w:pStyle w:val="aff8"/>
        <w:spacing w:before="0" w:beforeAutospacing="0" w:after="0" w:afterAutospacing="0"/>
        <w:ind w:firstLine="567"/>
        <w:jc w:val="both"/>
        <w:rPr>
          <w:sz w:val="21"/>
          <w:szCs w:val="21"/>
        </w:rPr>
      </w:pPr>
      <w:r w:rsidRPr="005E28DB">
        <w:t>изложение (пересказ) основного содержания прочитанного текста;</w:t>
      </w:r>
    </w:p>
    <w:p w:rsidR="005E28DB" w:rsidRPr="005E28DB" w:rsidRDefault="005E28DB" w:rsidP="005E28DB">
      <w:pPr>
        <w:pStyle w:val="aff8"/>
        <w:spacing w:before="0" w:beforeAutospacing="0" w:after="0" w:afterAutospacing="0"/>
        <w:ind w:firstLine="567"/>
        <w:jc w:val="both"/>
        <w:rPr>
          <w:sz w:val="21"/>
          <w:szCs w:val="21"/>
        </w:rPr>
      </w:pPr>
      <w:r w:rsidRPr="005E28DB">
        <w:t>краткое изложение результатов выполненной проектной работы.</w:t>
      </w:r>
    </w:p>
    <w:p w:rsidR="005E28DB" w:rsidRPr="005E28DB" w:rsidRDefault="005E28DB" w:rsidP="005E28DB">
      <w:pPr>
        <w:pStyle w:val="aff8"/>
        <w:spacing w:before="0" w:beforeAutospacing="0" w:after="0" w:afterAutospacing="0"/>
        <w:ind w:firstLine="567"/>
        <w:jc w:val="both"/>
        <w:rPr>
          <w:sz w:val="21"/>
          <w:szCs w:val="21"/>
        </w:rPr>
      </w:pPr>
      <w:r w:rsidRPr="005E28DB">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5E28DB" w:rsidRPr="005E28DB" w:rsidRDefault="005E28DB" w:rsidP="005E28DB">
      <w:pPr>
        <w:pStyle w:val="aff8"/>
        <w:spacing w:before="0" w:beforeAutospacing="0" w:after="0" w:afterAutospacing="0"/>
        <w:ind w:firstLine="567"/>
        <w:jc w:val="both"/>
        <w:rPr>
          <w:sz w:val="21"/>
          <w:szCs w:val="21"/>
        </w:rPr>
      </w:pPr>
      <w:r w:rsidRPr="005E28DB">
        <w:rPr>
          <w:highlight w:val="yellow"/>
        </w:rPr>
        <w:t>Объём монологического высказывания – 5–6 фраз.</w:t>
      </w:r>
    </w:p>
    <w:p w:rsidR="005E28DB" w:rsidRPr="005E28DB" w:rsidRDefault="005E28DB" w:rsidP="005E28DB">
      <w:pPr>
        <w:pStyle w:val="aff8"/>
        <w:spacing w:before="0" w:beforeAutospacing="0" w:after="0" w:afterAutospacing="0"/>
        <w:ind w:firstLine="567"/>
        <w:jc w:val="both"/>
        <w:rPr>
          <w:sz w:val="21"/>
          <w:szCs w:val="21"/>
        </w:rPr>
      </w:pPr>
      <w:r w:rsidRPr="005E28DB">
        <w:rPr>
          <w:i/>
          <w:iCs/>
        </w:rPr>
        <w:br/>
      </w:r>
    </w:p>
    <w:p w:rsidR="005E28DB" w:rsidRPr="005E28DB" w:rsidRDefault="005E28DB" w:rsidP="005E28DB">
      <w:pPr>
        <w:pStyle w:val="aff8"/>
        <w:spacing w:before="0" w:beforeAutospacing="0" w:after="0" w:afterAutospacing="0"/>
        <w:ind w:firstLine="567"/>
        <w:jc w:val="both"/>
        <w:rPr>
          <w:sz w:val="21"/>
          <w:szCs w:val="21"/>
        </w:rPr>
      </w:pPr>
      <w:r w:rsidRPr="005E28DB">
        <w:rPr>
          <w:rStyle w:val="af7"/>
        </w:rPr>
        <w:t>Аудирование</w:t>
      </w:r>
    </w:p>
    <w:p w:rsidR="005E28DB" w:rsidRPr="005E28DB" w:rsidRDefault="005E28DB" w:rsidP="005E28DB">
      <w:pPr>
        <w:pStyle w:val="aff8"/>
        <w:spacing w:before="0" w:beforeAutospacing="0" w:after="0" w:afterAutospacing="0"/>
        <w:ind w:firstLine="567"/>
        <w:jc w:val="both"/>
        <w:rPr>
          <w:sz w:val="21"/>
          <w:szCs w:val="21"/>
        </w:rPr>
      </w:pPr>
      <w:r w:rsidRPr="005E28DB">
        <w:t>Развитие коммуникативных умений аудирования на базе умений, сформированных на уровне начального общего образования:</w:t>
      </w:r>
    </w:p>
    <w:p w:rsidR="005E28DB" w:rsidRPr="005E28DB" w:rsidRDefault="005E28DB" w:rsidP="005E28DB">
      <w:pPr>
        <w:pStyle w:val="aff8"/>
        <w:spacing w:before="0" w:beforeAutospacing="0" w:after="0" w:afterAutospacing="0"/>
        <w:ind w:firstLine="567"/>
        <w:jc w:val="both"/>
        <w:rPr>
          <w:sz w:val="21"/>
          <w:szCs w:val="21"/>
        </w:rPr>
      </w:pPr>
      <w:r w:rsidRPr="005E28DB">
        <w:t>при непосредственном общении: понимание на слух речи учителя и одноклассников и вербальная (невербальная) реакция на услышанное;</w:t>
      </w:r>
    </w:p>
    <w:p w:rsidR="005E28DB" w:rsidRPr="005E28DB" w:rsidRDefault="005E28DB" w:rsidP="005E28DB">
      <w:pPr>
        <w:pStyle w:val="aff8"/>
        <w:spacing w:before="0" w:beforeAutospacing="0" w:after="0" w:afterAutospacing="0"/>
        <w:ind w:firstLine="567"/>
        <w:jc w:val="both"/>
        <w:rPr>
          <w:sz w:val="21"/>
          <w:szCs w:val="21"/>
        </w:rPr>
      </w:pPr>
      <w:r w:rsidRPr="005E28DB">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5E28DB" w:rsidRPr="005E28DB" w:rsidRDefault="005E28DB" w:rsidP="005E28DB">
      <w:pPr>
        <w:pStyle w:val="aff8"/>
        <w:spacing w:before="0" w:beforeAutospacing="0" w:after="0" w:afterAutospacing="0"/>
        <w:ind w:firstLine="567"/>
        <w:jc w:val="both"/>
        <w:rPr>
          <w:sz w:val="21"/>
          <w:szCs w:val="21"/>
        </w:rPr>
      </w:pPr>
      <w:r w:rsidRPr="005E28DB">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5E28DB" w:rsidRPr="005E28DB" w:rsidRDefault="005E28DB" w:rsidP="005E28DB">
      <w:pPr>
        <w:pStyle w:val="aff8"/>
        <w:spacing w:before="0" w:beforeAutospacing="0" w:after="0" w:afterAutospacing="0"/>
        <w:ind w:firstLine="567"/>
        <w:jc w:val="both"/>
        <w:rPr>
          <w:sz w:val="21"/>
          <w:szCs w:val="21"/>
        </w:rPr>
      </w:pPr>
      <w:r w:rsidRPr="005E28DB">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E28DB" w:rsidRPr="005E28DB" w:rsidRDefault="005E28DB" w:rsidP="005E28DB">
      <w:pPr>
        <w:pStyle w:val="aff8"/>
        <w:spacing w:before="0" w:beforeAutospacing="0" w:after="0" w:afterAutospacing="0"/>
        <w:ind w:firstLine="567"/>
        <w:jc w:val="both"/>
        <w:rPr>
          <w:sz w:val="21"/>
          <w:szCs w:val="21"/>
        </w:rPr>
      </w:pPr>
      <w:r w:rsidRPr="005E28DB">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E28DB" w:rsidRPr="005E28DB" w:rsidRDefault="005E28DB" w:rsidP="005E28DB">
      <w:pPr>
        <w:pStyle w:val="aff8"/>
        <w:spacing w:before="0" w:beforeAutospacing="0" w:after="0" w:afterAutospacing="0"/>
        <w:ind w:firstLine="567"/>
        <w:jc w:val="both"/>
        <w:rPr>
          <w:sz w:val="21"/>
          <w:szCs w:val="21"/>
        </w:rPr>
      </w:pPr>
      <w:r w:rsidRPr="005E28DB">
        <w:t xml:space="preserve">Время звучания текста (текстов) для аудирования – </w:t>
      </w:r>
      <w:r w:rsidRPr="005E28DB">
        <w:rPr>
          <w:highlight w:val="yellow"/>
        </w:rPr>
        <w:t>до 1 минуты.</w:t>
      </w:r>
    </w:p>
    <w:p w:rsidR="005E28DB" w:rsidRPr="005E28DB" w:rsidRDefault="005E28DB" w:rsidP="005E28DB">
      <w:pPr>
        <w:pStyle w:val="aff8"/>
        <w:spacing w:before="0" w:beforeAutospacing="0" w:after="0" w:afterAutospacing="0"/>
        <w:ind w:firstLine="567"/>
        <w:jc w:val="both"/>
        <w:rPr>
          <w:sz w:val="21"/>
          <w:szCs w:val="21"/>
        </w:rPr>
      </w:pPr>
      <w:r w:rsidRPr="005E28DB">
        <w:rPr>
          <w:rStyle w:val="af7"/>
        </w:rPr>
        <w:t>Смысловое чтение</w:t>
      </w:r>
    </w:p>
    <w:p w:rsidR="005E28DB" w:rsidRPr="005E28DB" w:rsidRDefault="005E28DB" w:rsidP="005E28DB">
      <w:pPr>
        <w:pStyle w:val="aff8"/>
        <w:spacing w:before="0" w:beforeAutospacing="0" w:after="0" w:afterAutospacing="0"/>
        <w:ind w:firstLine="567"/>
        <w:jc w:val="both"/>
        <w:rPr>
          <w:sz w:val="21"/>
          <w:szCs w:val="21"/>
        </w:rPr>
      </w:pPr>
      <w:r w:rsidRPr="005E28DB">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E28DB" w:rsidRPr="005E28DB" w:rsidRDefault="005E28DB" w:rsidP="005E28DB">
      <w:pPr>
        <w:pStyle w:val="aff8"/>
        <w:spacing w:before="0" w:beforeAutospacing="0" w:after="0" w:afterAutospacing="0"/>
        <w:ind w:firstLine="567"/>
        <w:jc w:val="both"/>
        <w:rPr>
          <w:sz w:val="21"/>
          <w:szCs w:val="21"/>
        </w:rPr>
      </w:pPr>
      <w:r w:rsidRPr="005E28DB">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5E28DB" w:rsidRPr="005E28DB" w:rsidRDefault="005E28DB" w:rsidP="005E28DB">
      <w:pPr>
        <w:pStyle w:val="aff8"/>
        <w:spacing w:before="0" w:beforeAutospacing="0" w:after="0" w:afterAutospacing="0"/>
        <w:ind w:firstLine="567"/>
        <w:jc w:val="both"/>
        <w:rPr>
          <w:sz w:val="21"/>
          <w:szCs w:val="21"/>
        </w:rPr>
      </w:pPr>
      <w:r w:rsidRPr="005E28DB">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5E28DB" w:rsidRPr="005E28DB" w:rsidRDefault="005E28DB" w:rsidP="005E28DB">
      <w:pPr>
        <w:pStyle w:val="aff8"/>
        <w:spacing w:before="0" w:beforeAutospacing="0" w:after="0" w:afterAutospacing="0"/>
        <w:ind w:firstLine="567"/>
        <w:jc w:val="both"/>
        <w:rPr>
          <w:sz w:val="21"/>
          <w:szCs w:val="21"/>
        </w:rPr>
      </w:pPr>
      <w:r w:rsidRPr="005E28DB">
        <w:t>Чтение несплошных текстов (таблиц) и понимание представленной в них информации.</w:t>
      </w:r>
    </w:p>
    <w:p w:rsidR="005E28DB" w:rsidRPr="005E28DB" w:rsidRDefault="005E28DB" w:rsidP="005E28DB">
      <w:pPr>
        <w:pStyle w:val="aff8"/>
        <w:spacing w:before="0" w:beforeAutospacing="0" w:after="0" w:afterAutospacing="0"/>
        <w:ind w:firstLine="567"/>
        <w:jc w:val="both"/>
        <w:rPr>
          <w:sz w:val="21"/>
          <w:szCs w:val="21"/>
        </w:rPr>
      </w:pPr>
      <w:r w:rsidRPr="005E28DB">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5E28DB" w:rsidRPr="005E28DB" w:rsidRDefault="005E28DB" w:rsidP="005E28DB">
      <w:pPr>
        <w:pStyle w:val="aff8"/>
        <w:spacing w:before="0" w:beforeAutospacing="0" w:after="0" w:afterAutospacing="0"/>
        <w:ind w:firstLine="567"/>
        <w:jc w:val="both"/>
        <w:rPr>
          <w:b/>
          <w:sz w:val="21"/>
          <w:szCs w:val="21"/>
        </w:rPr>
      </w:pPr>
      <w:r w:rsidRPr="005E28DB">
        <w:rPr>
          <w:b/>
          <w:highlight w:val="yellow"/>
        </w:rPr>
        <w:t>Объём текста (текстов) для чтения – 180–200 слов.</w:t>
      </w:r>
    </w:p>
    <w:p w:rsidR="005E28DB" w:rsidRPr="005E28DB" w:rsidRDefault="005E28DB" w:rsidP="005E28DB">
      <w:pPr>
        <w:pStyle w:val="aff8"/>
        <w:spacing w:before="0" w:beforeAutospacing="0" w:after="0" w:afterAutospacing="0"/>
        <w:ind w:firstLine="567"/>
        <w:jc w:val="both"/>
        <w:rPr>
          <w:sz w:val="21"/>
          <w:szCs w:val="21"/>
        </w:rPr>
      </w:pPr>
      <w:r w:rsidRPr="005E28DB">
        <w:rPr>
          <w:i/>
          <w:iCs/>
        </w:rPr>
        <w:br/>
      </w:r>
    </w:p>
    <w:p w:rsidR="005E28DB" w:rsidRPr="005E28DB" w:rsidRDefault="005E28DB" w:rsidP="005E28DB">
      <w:pPr>
        <w:pStyle w:val="aff8"/>
        <w:spacing w:before="0" w:beforeAutospacing="0" w:after="0" w:afterAutospacing="0"/>
        <w:ind w:firstLine="567"/>
        <w:jc w:val="both"/>
        <w:rPr>
          <w:sz w:val="21"/>
          <w:szCs w:val="21"/>
        </w:rPr>
      </w:pPr>
      <w:r w:rsidRPr="005E28DB">
        <w:rPr>
          <w:rStyle w:val="af7"/>
        </w:rPr>
        <w:t>Письменная речь</w:t>
      </w:r>
    </w:p>
    <w:p w:rsidR="005E28DB" w:rsidRPr="005E28DB" w:rsidRDefault="005E28DB" w:rsidP="005E28DB">
      <w:pPr>
        <w:pStyle w:val="aff8"/>
        <w:spacing w:before="0" w:beforeAutospacing="0" w:after="0" w:afterAutospacing="0"/>
        <w:ind w:firstLine="567"/>
        <w:jc w:val="both"/>
        <w:rPr>
          <w:sz w:val="21"/>
          <w:szCs w:val="21"/>
        </w:rPr>
      </w:pPr>
      <w:r w:rsidRPr="005E28DB">
        <w:t>Развитие умений письменной речи на базе умений, сформированных на уровне начального общего образования:</w:t>
      </w:r>
    </w:p>
    <w:p w:rsidR="005E28DB" w:rsidRPr="005E28DB" w:rsidRDefault="005E28DB" w:rsidP="005E28DB">
      <w:pPr>
        <w:pStyle w:val="aff8"/>
        <w:spacing w:before="0" w:beforeAutospacing="0" w:after="0" w:afterAutospacing="0"/>
        <w:ind w:firstLine="567"/>
        <w:jc w:val="both"/>
        <w:rPr>
          <w:sz w:val="21"/>
          <w:szCs w:val="21"/>
        </w:rPr>
      </w:pPr>
      <w:r w:rsidRPr="005E28DB">
        <w:t>списывание текста и выписывание из него слов, словосочетаний, предложений в соответствии с решаемой коммуникативной задачей;</w:t>
      </w:r>
    </w:p>
    <w:p w:rsidR="005E28DB" w:rsidRPr="005E28DB" w:rsidRDefault="005E28DB" w:rsidP="005E28DB">
      <w:pPr>
        <w:pStyle w:val="aff8"/>
        <w:spacing w:before="0" w:beforeAutospacing="0" w:after="0" w:afterAutospacing="0"/>
        <w:ind w:firstLine="567"/>
        <w:jc w:val="both"/>
        <w:rPr>
          <w:sz w:val="21"/>
          <w:szCs w:val="21"/>
        </w:rPr>
      </w:pPr>
      <w:r w:rsidRPr="005E28DB">
        <w:lastRenderedPageBreak/>
        <w:t>написание коротких поздравлений с праздниками (с Новым годом, Рождеством, днём рождения);</w:t>
      </w:r>
    </w:p>
    <w:p w:rsidR="005E28DB" w:rsidRPr="005E28DB" w:rsidRDefault="005E28DB" w:rsidP="005E28DB">
      <w:pPr>
        <w:pStyle w:val="aff8"/>
        <w:spacing w:before="0" w:beforeAutospacing="0" w:after="0" w:afterAutospacing="0"/>
        <w:ind w:firstLine="567"/>
        <w:jc w:val="both"/>
        <w:rPr>
          <w:sz w:val="21"/>
          <w:szCs w:val="21"/>
        </w:rPr>
      </w:pPr>
      <w:r w:rsidRPr="005E28DB">
        <w:t>заполнение анкет и формуляров: сообщение о себе основных сведений в соответствии с нормами, принятыми в стране (странах) изучаемого языка;</w:t>
      </w:r>
    </w:p>
    <w:p w:rsidR="005E28DB" w:rsidRPr="005E28DB" w:rsidRDefault="005E28DB" w:rsidP="005E28DB">
      <w:pPr>
        <w:pStyle w:val="aff8"/>
        <w:spacing w:before="0" w:beforeAutospacing="0" w:after="0" w:afterAutospacing="0"/>
        <w:ind w:firstLine="567"/>
        <w:jc w:val="both"/>
        <w:rPr>
          <w:sz w:val="21"/>
          <w:szCs w:val="21"/>
        </w:rPr>
      </w:pPr>
      <w:r w:rsidRPr="005E28DB">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5E28DB" w:rsidRPr="005E28DB" w:rsidRDefault="005E28DB" w:rsidP="005E28DB">
      <w:pPr>
        <w:pStyle w:val="aff8"/>
        <w:spacing w:before="0" w:beforeAutospacing="0" w:after="0" w:afterAutospacing="0"/>
        <w:jc w:val="both"/>
        <w:rPr>
          <w:sz w:val="21"/>
          <w:szCs w:val="21"/>
        </w:rPr>
      </w:pPr>
    </w:p>
    <w:p w:rsidR="005E28DB" w:rsidRPr="005E28DB" w:rsidRDefault="005E28DB" w:rsidP="005E28DB">
      <w:pPr>
        <w:pStyle w:val="aff8"/>
        <w:spacing w:before="0" w:beforeAutospacing="0" w:after="0" w:afterAutospacing="0"/>
        <w:ind w:firstLine="567"/>
        <w:jc w:val="both"/>
        <w:rPr>
          <w:sz w:val="21"/>
          <w:szCs w:val="21"/>
        </w:rPr>
      </w:pPr>
      <w:r w:rsidRPr="005E28DB">
        <w:rPr>
          <w:rStyle w:val="af6"/>
        </w:rPr>
        <w:t>Языковые знания и умения</w:t>
      </w:r>
    </w:p>
    <w:p w:rsidR="005E28DB" w:rsidRPr="005E28DB" w:rsidRDefault="005E28DB" w:rsidP="005E28DB">
      <w:pPr>
        <w:pStyle w:val="aff8"/>
        <w:spacing w:before="0" w:beforeAutospacing="0" w:after="0" w:afterAutospacing="0"/>
        <w:jc w:val="both"/>
        <w:rPr>
          <w:sz w:val="21"/>
          <w:szCs w:val="21"/>
        </w:rPr>
      </w:pPr>
      <w:r w:rsidRPr="005E28DB">
        <w:rPr>
          <w:i/>
          <w:iCs/>
        </w:rPr>
        <w:br/>
      </w:r>
      <w:r w:rsidRPr="005E28DB">
        <w:rPr>
          <w:rStyle w:val="af7"/>
        </w:rPr>
        <w:t>Фонетическая сторона речи</w:t>
      </w:r>
    </w:p>
    <w:p w:rsidR="005E28DB" w:rsidRPr="005E28DB" w:rsidRDefault="005E28DB" w:rsidP="005E28DB">
      <w:pPr>
        <w:pStyle w:val="aff8"/>
        <w:spacing w:before="0" w:beforeAutospacing="0" w:after="0" w:afterAutospacing="0"/>
        <w:ind w:firstLine="567"/>
        <w:jc w:val="both"/>
        <w:rPr>
          <w:sz w:val="21"/>
          <w:szCs w:val="21"/>
        </w:rPr>
      </w:pPr>
      <w:r w:rsidRPr="005E28DB">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E28DB" w:rsidRPr="005E28DB" w:rsidRDefault="005E28DB" w:rsidP="005E28DB">
      <w:pPr>
        <w:pStyle w:val="aff8"/>
        <w:spacing w:before="0" w:beforeAutospacing="0" w:after="0" w:afterAutospacing="0"/>
        <w:ind w:firstLine="567"/>
        <w:jc w:val="both"/>
        <w:rPr>
          <w:sz w:val="21"/>
          <w:szCs w:val="21"/>
        </w:rPr>
      </w:pPr>
      <w:r w:rsidRPr="005E28DB">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E28DB" w:rsidRPr="005E28DB" w:rsidRDefault="005E28DB" w:rsidP="005E28DB">
      <w:pPr>
        <w:pStyle w:val="aff8"/>
        <w:spacing w:before="0" w:beforeAutospacing="0" w:after="0" w:afterAutospacing="0"/>
        <w:ind w:firstLine="567"/>
        <w:jc w:val="both"/>
        <w:rPr>
          <w:sz w:val="21"/>
          <w:szCs w:val="21"/>
        </w:rPr>
      </w:pPr>
      <w:r w:rsidRPr="005E28DB">
        <w:t>Тексты для чтения вслух: беседа (диалог), рассказ, отрывок из статьи научно-популярного характера, сообщение информационного характера.</w:t>
      </w:r>
    </w:p>
    <w:p w:rsidR="005E28DB" w:rsidRPr="005E28DB" w:rsidRDefault="005E28DB" w:rsidP="005E28DB">
      <w:pPr>
        <w:pStyle w:val="aff8"/>
        <w:spacing w:before="0" w:beforeAutospacing="0" w:after="0" w:afterAutospacing="0"/>
        <w:ind w:firstLine="567"/>
        <w:jc w:val="both"/>
        <w:rPr>
          <w:b/>
          <w:sz w:val="21"/>
          <w:szCs w:val="21"/>
        </w:rPr>
      </w:pPr>
      <w:r w:rsidRPr="005E28DB">
        <w:rPr>
          <w:b/>
          <w:highlight w:val="yellow"/>
        </w:rPr>
        <w:t>Объём текста для чтения вслух – до 90 слов.</w:t>
      </w:r>
    </w:p>
    <w:p w:rsidR="005E28DB" w:rsidRPr="005E28DB" w:rsidRDefault="005E28DB" w:rsidP="005E28DB">
      <w:pPr>
        <w:pStyle w:val="aff8"/>
        <w:spacing w:before="0" w:beforeAutospacing="0" w:after="0" w:afterAutospacing="0"/>
        <w:ind w:firstLine="567"/>
        <w:jc w:val="both"/>
        <w:rPr>
          <w:sz w:val="21"/>
          <w:szCs w:val="21"/>
        </w:rPr>
      </w:pPr>
      <w:r w:rsidRPr="005E28DB">
        <w:rPr>
          <w:rStyle w:val="af7"/>
        </w:rPr>
        <w:t>Графика, орфография и пунктуация</w:t>
      </w:r>
    </w:p>
    <w:p w:rsidR="005E28DB" w:rsidRPr="005E28DB" w:rsidRDefault="005E28DB" w:rsidP="005E28DB">
      <w:pPr>
        <w:pStyle w:val="aff8"/>
        <w:spacing w:before="0" w:beforeAutospacing="0" w:after="0" w:afterAutospacing="0"/>
        <w:ind w:firstLine="567"/>
        <w:jc w:val="both"/>
        <w:rPr>
          <w:sz w:val="21"/>
          <w:szCs w:val="21"/>
        </w:rPr>
      </w:pPr>
      <w:r w:rsidRPr="005E28DB">
        <w:t>Правильное написание изученных слов.</w:t>
      </w:r>
    </w:p>
    <w:p w:rsidR="005E28DB" w:rsidRPr="005E28DB" w:rsidRDefault="005E28DB" w:rsidP="005E28DB">
      <w:pPr>
        <w:pStyle w:val="aff8"/>
        <w:spacing w:before="0" w:beforeAutospacing="0" w:after="0" w:afterAutospacing="0"/>
        <w:ind w:firstLine="567"/>
        <w:jc w:val="both"/>
        <w:rPr>
          <w:sz w:val="21"/>
          <w:szCs w:val="21"/>
        </w:rPr>
      </w:pPr>
      <w:r w:rsidRPr="005E28DB">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E28DB" w:rsidRPr="005E28DB" w:rsidRDefault="005E28DB" w:rsidP="005E28DB">
      <w:pPr>
        <w:pStyle w:val="aff8"/>
        <w:spacing w:before="0" w:beforeAutospacing="0" w:after="0" w:afterAutospacing="0"/>
        <w:ind w:firstLine="567"/>
        <w:jc w:val="both"/>
        <w:rPr>
          <w:sz w:val="21"/>
          <w:szCs w:val="21"/>
        </w:rPr>
      </w:pPr>
      <w:r w:rsidRPr="005E28DB">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E28DB" w:rsidRPr="005E28DB" w:rsidRDefault="005E28DB" w:rsidP="005E28DB">
      <w:pPr>
        <w:pStyle w:val="aff8"/>
        <w:spacing w:before="0" w:beforeAutospacing="0" w:after="0" w:afterAutospacing="0"/>
        <w:ind w:firstLine="567"/>
        <w:jc w:val="both"/>
        <w:rPr>
          <w:sz w:val="21"/>
          <w:szCs w:val="21"/>
        </w:rPr>
      </w:pPr>
    </w:p>
    <w:p w:rsidR="005E28DB" w:rsidRPr="005E28DB" w:rsidRDefault="005E28DB" w:rsidP="005E28DB">
      <w:pPr>
        <w:pStyle w:val="aff8"/>
        <w:spacing w:before="0" w:beforeAutospacing="0" w:after="0" w:afterAutospacing="0"/>
        <w:ind w:firstLine="567"/>
        <w:jc w:val="both"/>
        <w:rPr>
          <w:sz w:val="21"/>
          <w:szCs w:val="21"/>
        </w:rPr>
      </w:pPr>
      <w:r w:rsidRPr="005E28DB">
        <w:rPr>
          <w:rStyle w:val="af7"/>
        </w:rPr>
        <w:t>Лексическая сторона речи</w:t>
      </w:r>
    </w:p>
    <w:p w:rsidR="005E28DB" w:rsidRPr="005E28DB" w:rsidRDefault="005E28DB" w:rsidP="005E28DB">
      <w:pPr>
        <w:pStyle w:val="aff8"/>
        <w:spacing w:before="0" w:beforeAutospacing="0" w:after="0" w:afterAutospacing="0"/>
        <w:ind w:firstLine="567"/>
        <w:jc w:val="both"/>
        <w:rPr>
          <w:sz w:val="21"/>
          <w:szCs w:val="21"/>
        </w:rPr>
      </w:pPr>
      <w:r w:rsidRPr="005E28DB">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E28DB" w:rsidRPr="005E28DB" w:rsidRDefault="005E28DB" w:rsidP="005E28DB">
      <w:pPr>
        <w:pStyle w:val="aff8"/>
        <w:spacing w:before="0" w:beforeAutospacing="0" w:after="0" w:afterAutospacing="0"/>
        <w:ind w:firstLine="567"/>
        <w:jc w:val="both"/>
        <w:rPr>
          <w:sz w:val="21"/>
          <w:szCs w:val="21"/>
        </w:rPr>
      </w:pPr>
      <w:r w:rsidRPr="005E28DB">
        <w:rPr>
          <w:b/>
          <w:highlight w:val="yellow"/>
        </w:rPr>
        <w:t>Объём изучаемой лексики: 625 лексических единиц</w:t>
      </w:r>
      <w:r w:rsidRPr="005E28DB">
        <w:t xml:space="preserve">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5E28DB" w:rsidRPr="005E28DB" w:rsidRDefault="005E28DB" w:rsidP="005E28DB">
      <w:pPr>
        <w:pStyle w:val="aff8"/>
        <w:spacing w:before="0" w:beforeAutospacing="0" w:after="0" w:afterAutospacing="0"/>
        <w:ind w:firstLine="567"/>
        <w:jc w:val="both"/>
        <w:rPr>
          <w:sz w:val="21"/>
          <w:szCs w:val="21"/>
        </w:rPr>
      </w:pPr>
      <w:r w:rsidRPr="005E28DB">
        <w:t>Основные способы словообразования:</w:t>
      </w:r>
    </w:p>
    <w:p w:rsidR="005E28DB" w:rsidRPr="005E28DB" w:rsidRDefault="005E28DB" w:rsidP="005E28DB">
      <w:pPr>
        <w:pStyle w:val="aff8"/>
        <w:spacing w:before="0" w:beforeAutospacing="0" w:after="0" w:afterAutospacing="0"/>
        <w:ind w:firstLine="567"/>
        <w:jc w:val="both"/>
        <w:rPr>
          <w:sz w:val="21"/>
          <w:szCs w:val="21"/>
        </w:rPr>
      </w:pPr>
      <w:r w:rsidRPr="005E28DB">
        <w:t>аффиксация:</w:t>
      </w:r>
    </w:p>
    <w:p w:rsidR="005E28DB" w:rsidRPr="005E28DB" w:rsidRDefault="005E28DB" w:rsidP="005E28DB">
      <w:pPr>
        <w:pStyle w:val="aff8"/>
        <w:spacing w:before="0" w:beforeAutospacing="0" w:after="0" w:afterAutospacing="0"/>
        <w:ind w:firstLine="567"/>
        <w:jc w:val="both"/>
        <w:rPr>
          <w:sz w:val="21"/>
          <w:szCs w:val="21"/>
        </w:rPr>
      </w:pPr>
      <w:r w:rsidRPr="005E28DB">
        <w:t>образование имён существительных при помощи суффиксов -er/-or (teacher/visitor), -ist (scientist, tourist), -sion/-tion (discussion/invitation);</w:t>
      </w:r>
    </w:p>
    <w:p w:rsidR="005E28DB" w:rsidRPr="005E28DB" w:rsidRDefault="005E28DB" w:rsidP="005E28DB">
      <w:pPr>
        <w:pStyle w:val="aff8"/>
        <w:spacing w:before="0" w:beforeAutospacing="0" w:after="0" w:afterAutospacing="0"/>
        <w:ind w:firstLine="567"/>
        <w:jc w:val="both"/>
        <w:rPr>
          <w:sz w:val="21"/>
          <w:szCs w:val="21"/>
        </w:rPr>
      </w:pPr>
      <w:r w:rsidRPr="005E28DB">
        <w:t>образование имён прилагательных при помощи суффиксов -ful (wonderful), -ian/-an (Russian/American);</w:t>
      </w:r>
    </w:p>
    <w:p w:rsidR="005E28DB" w:rsidRPr="005E28DB" w:rsidRDefault="005E28DB" w:rsidP="005E28DB">
      <w:pPr>
        <w:pStyle w:val="aff8"/>
        <w:spacing w:before="0" w:beforeAutospacing="0" w:after="0" w:afterAutospacing="0"/>
        <w:ind w:firstLine="567"/>
        <w:jc w:val="both"/>
        <w:rPr>
          <w:sz w:val="21"/>
          <w:szCs w:val="21"/>
        </w:rPr>
      </w:pPr>
      <w:r w:rsidRPr="005E28DB">
        <w:t>образование наречий при помощи суффикса -ly (recently);</w:t>
      </w:r>
    </w:p>
    <w:p w:rsidR="005E28DB" w:rsidRPr="005E28DB" w:rsidRDefault="005E28DB" w:rsidP="005E28DB">
      <w:pPr>
        <w:pStyle w:val="aff8"/>
        <w:spacing w:before="0" w:beforeAutospacing="0" w:after="0" w:afterAutospacing="0"/>
        <w:ind w:firstLine="567"/>
        <w:jc w:val="both"/>
        <w:rPr>
          <w:sz w:val="21"/>
          <w:szCs w:val="21"/>
        </w:rPr>
      </w:pPr>
      <w:r w:rsidRPr="005E28DB">
        <w:t>образование имён прилагательных, имён существительных и наречий при помощи отрицательного префикса un (unhappy, unreality, unusually).</w:t>
      </w:r>
    </w:p>
    <w:p w:rsidR="005E28DB" w:rsidRPr="005E28DB" w:rsidRDefault="005E28DB" w:rsidP="005E28DB">
      <w:pPr>
        <w:pStyle w:val="aff8"/>
        <w:spacing w:before="0" w:beforeAutospacing="0" w:after="0" w:afterAutospacing="0"/>
        <w:ind w:firstLine="567"/>
        <w:jc w:val="both"/>
        <w:rPr>
          <w:sz w:val="21"/>
          <w:szCs w:val="21"/>
        </w:rPr>
      </w:pPr>
      <w:r w:rsidRPr="005E28DB">
        <w:rPr>
          <w:rStyle w:val="af7"/>
        </w:rPr>
        <w:t>Грамматическая сторона речи</w:t>
      </w:r>
    </w:p>
    <w:p w:rsidR="005E28DB" w:rsidRPr="005E28DB" w:rsidRDefault="005E28DB" w:rsidP="005E28DB">
      <w:pPr>
        <w:pStyle w:val="aff8"/>
        <w:spacing w:before="0" w:beforeAutospacing="0" w:after="0" w:afterAutospacing="0"/>
        <w:ind w:firstLine="567"/>
        <w:jc w:val="both"/>
        <w:rPr>
          <w:sz w:val="21"/>
          <w:szCs w:val="21"/>
        </w:rPr>
      </w:pPr>
      <w:r w:rsidRPr="005E28DB">
        <w:t>Распознавание и употребление в устной и письменной речи изученных морфологических форм и синтаксических конструкций английского языка.</w:t>
      </w:r>
    </w:p>
    <w:p w:rsidR="005E28DB" w:rsidRPr="005E28DB" w:rsidRDefault="005E28DB" w:rsidP="005E28DB">
      <w:pPr>
        <w:pStyle w:val="aff8"/>
        <w:spacing w:before="0" w:beforeAutospacing="0" w:after="0" w:afterAutospacing="0"/>
        <w:ind w:firstLine="567"/>
        <w:jc w:val="both"/>
        <w:rPr>
          <w:sz w:val="21"/>
          <w:szCs w:val="21"/>
        </w:rPr>
      </w:pPr>
      <w:r w:rsidRPr="005E28DB">
        <w:t>Предложения с несколькими обстоятельствами, следующими в определённом порядке.</w:t>
      </w:r>
    </w:p>
    <w:p w:rsidR="005E28DB" w:rsidRPr="005E28DB" w:rsidRDefault="005E28DB" w:rsidP="005E28DB">
      <w:pPr>
        <w:pStyle w:val="aff8"/>
        <w:spacing w:before="0" w:beforeAutospacing="0" w:after="0" w:afterAutospacing="0"/>
        <w:ind w:firstLine="567"/>
        <w:jc w:val="both"/>
        <w:rPr>
          <w:sz w:val="21"/>
          <w:szCs w:val="21"/>
        </w:rPr>
      </w:pPr>
      <w:r w:rsidRPr="005E28DB">
        <w:t>Вопросительные предложения (альтернативный и разделительный вопросы в Present/Past/Future Simple Tense).</w:t>
      </w:r>
    </w:p>
    <w:p w:rsidR="005E28DB" w:rsidRPr="005E28DB" w:rsidRDefault="005E28DB" w:rsidP="005E28DB">
      <w:pPr>
        <w:pStyle w:val="aff8"/>
        <w:spacing w:before="0" w:beforeAutospacing="0" w:after="0" w:afterAutospacing="0"/>
        <w:ind w:firstLine="567"/>
        <w:jc w:val="both"/>
        <w:rPr>
          <w:sz w:val="21"/>
          <w:szCs w:val="21"/>
        </w:rPr>
      </w:pPr>
      <w:r w:rsidRPr="005E28DB">
        <w:lastRenderedPageBreak/>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5E28DB" w:rsidRPr="005E28DB" w:rsidRDefault="005E28DB" w:rsidP="005E28DB">
      <w:pPr>
        <w:pStyle w:val="aff8"/>
        <w:spacing w:before="0" w:beforeAutospacing="0" w:after="0" w:afterAutospacing="0"/>
        <w:ind w:firstLine="567"/>
        <w:jc w:val="both"/>
        <w:rPr>
          <w:sz w:val="21"/>
          <w:szCs w:val="21"/>
        </w:rPr>
      </w:pPr>
      <w:r w:rsidRPr="005E28DB">
        <w:t>Имена существительные во множественном числе, в том числе имена существительные, имеющие форму только множественного числа.</w:t>
      </w:r>
    </w:p>
    <w:p w:rsidR="005E28DB" w:rsidRPr="005E28DB" w:rsidRDefault="005E28DB" w:rsidP="005E28DB">
      <w:pPr>
        <w:pStyle w:val="aff8"/>
        <w:spacing w:before="0" w:beforeAutospacing="0" w:after="0" w:afterAutospacing="0"/>
        <w:ind w:firstLine="567"/>
        <w:jc w:val="both"/>
        <w:rPr>
          <w:sz w:val="21"/>
          <w:szCs w:val="21"/>
        </w:rPr>
      </w:pPr>
      <w:r w:rsidRPr="005E28DB">
        <w:t>Имена существительные с причастиями настоящего и прошедшего времени.</w:t>
      </w:r>
    </w:p>
    <w:p w:rsidR="005E28DB" w:rsidRPr="005E28DB" w:rsidRDefault="005E28DB" w:rsidP="005E28DB">
      <w:pPr>
        <w:pStyle w:val="aff8"/>
        <w:spacing w:before="0" w:beforeAutospacing="0" w:after="0" w:afterAutospacing="0"/>
        <w:ind w:firstLine="567"/>
        <w:jc w:val="both"/>
        <w:rPr>
          <w:sz w:val="21"/>
          <w:szCs w:val="21"/>
        </w:rPr>
      </w:pPr>
      <w:r w:rsidRPr="005E28DB">
        <w:t>Наречия в положительной, сравнительной и превосходной степенях, образованные по правилу, и исключения.</w:t>
      </w:r>
    </w:p>
    <w:p w:rsidR="005E28DB" w:rsidRPr="005E28DB" w:rsidRDefault="005E28DB" w:rsidP="005E28DB">
      <w:pPr>
        <w:pStyle w:val="aff8"/>
        <w:spacing w:before="0" w:beforeAutospacing="0" w:after="0" w:afterAutospacing="0"/>
        <w:ind w:firstLine="567"/>
        <w:jc w:val="both"/>
        <w:rPr>
          <w:sz w:val="21"/>
          <w:szCs w:val="21"/>
        </w:rPr>
      </w:pPr>
      <w:r w:rsidRPr="005E28DB">
        <w:rPr>
          <w:b/>
          <w:bCs/>
        </w:rPr>
        <w:br/>
      </w:r>
    </w:p>
    <w:p w:rsidR="005E28DB" w:rsidRPr="005E28DB" w:rsidRDefault="005E28DB" w:rsidP="005E28DB">
      <w:pPr>
        <w:pStyle w:val="aff8"/>
        <w:spacing w:before="0" w:beforeAutospacing="0" w:after="0" w:afterAutospacing="0"/>
        <w:ind w:firstLine="567"/>
        <w:jc w:val="both"/>
        <w:rPr>
          <w:sz w:val="21"/>
          <w:szCs w:val="21"/>
        </w:rPr>
      </w:pPr>
      <w:r w:rsidRPr="005E28DB">
        <w:rPr>
          <w:rStyle w:val="af6"/>
        </w:rPr>
        <w:t>Социокультурные знания и умения</w:t>
      </w:r>
    </w:p>
    <w:p w:rsidR="005E28DB" w:rsidRPr="005E28DB" w:rsidRDefault="005E28DB" w:rsidP="005E28DB">
      <w:pPr>
        <w:pStyle w:val="aff8"/>
        <w:spacing w:before="0" w:beforeAutospacing="0" w:after="0" w:afterAutospacing="0"/>
        <w:ind w:firstLine="567"/>
        <w:jc w:val="both"/>
        <w:rPr>
          <w:sz w:val="21"/>
          <w:szCs w:val="21"/>
        </w:rPr>
      </w:pPr>
      <w:r w:rsidRPr="005E28DB">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5E28DB" w:rsidRPr="005E28DB" w:rsidRDefault="005E28DB" w:rsidP="005E28DB">
      <w:pPr>
        <w:pStyle w:val="aff8"/>
        <w:spacing w:before="0" w:beforeAutospacing="0" w:after="0" w:afterAutospacing="0"/>
        <w:ind w:firstLine="567"/>
        <w:jc w:val="both"/>
        <w:rPr>
          <w:sz w:val="21"/>
          <w:szCs w:val="21"/>
        </w:rPr>
      </w:pPr>
      <w:r w:rsidRPr="005E28DB">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5E28DB" w:rsidRPr="005E28DB" w:rsidRDefault="005E28DB" w:rsidP="005E28DB">
      <w:pPr>
        <w:pStyle w:val="aff8"/>
        <w:spacing w:before="0" w:beforeAutospacing="0" w:after="0" w:afterAutospacing="0"/>
        <w:ind w:firstLine="567"/>
        <w:jc w:val="both"/>
        <w:rPr>
          <w:sz w:val="21"/>
          <w:szCs w:val="21"/>
        </w:rPr>
      </w:pPr>
      <w:r w:rsidRPr="005E28DB">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5E28DB" w:rsidRPr="005E28DB" w:rsidRDefault="005E28DB" w:rsidP="005E28DB">
      <w:pPr>
        <w:pStyle w:val="aff8"/>
        <w:spacing w:before="0" w:beforeAutospacing="0" w:after="0" w:afterAutospacing="0"/>
        <w:ind w:firstLine="567"/>
        <w:jc w:val="both"/>
        <w:rPr>
          <w:sz w:val="21"/>
          <w:szCs w:val="21"/>
        </w:rPr>
      </w:pPr>
      <w:r w:rsidRPr="005E28DB">
        <w:t>Формирование умений:</w:t>
      </w:r>
    </w:p>
    <w:p w:rsidR="005E28DB" w:rsidRPr="005E28DB" w:rsidRDefault="005E28DB" w:rsidP="005E28DB">
      <w:pPr>
        <w:pStyle w:val="aff8"/>
        <w:spacing w:before="0" w:beforeAutospacing="0" w:after="0" w:afterAutospacing="0"/>
        <w:ind w:firstLine="567"/>
        <w:jc w:val="both"/>
        <w:rPr>
          <w:sz w:val="21"/>
          <w:szCs w:val="21"/>
        </w:rPr>
      </w:pPr>
      <w:r w:rsidRPr="005E28DB">
        <w:t>писать свои имя и фамилию, а также имена и фамилии своих родственников и друзей на английском языке;</w:t>
      </w:r>
    </w:p>
    <w:p w:rsidR="005E28DB" w:rsidRPr="005E28DB" w:rsidRDefault="005E28DB" w:rsidP="005E28DB">
      <w:pPr>
        <w:pStyle w:val="aff8"/>
        <w:spacing w:before="0" w:beforeAutospacing="0" w:after="0" w:afterAutospacing="0"/>
        <w:ind w:firstLine="567"/>
        <w:jc w:val="both"/>
        <w:rPr>
          <w:sz w:val="21"/>
          <w:szCs w:val="21"/>
        </w:rPr>
      </w:pPr>
      <w:r w:rsidRPr="005E28DB">
        <w:t>правильно оформлять свой адрес на английском языке (в анкете, формуляре);</w:t>
      </w:r>
    </w:p>
    <w:p w:rsidR="005E28DB" w:rsidRPr="005E28DB" w:rsidRDefault="005E28DB" w:rsidP="005E28DB">
      <w:pPr>
        <w:pStyle w:val="aff8"/>
        <w:spacing w:before="0" w:beforeAutospacing="0" w:after="0" w:afterAutospacing="0"/>
        <w:ind w:firstLine="567"/>
        <w:jc w:val="both"/>
        <w:rPr>
          <w:sz w:val="21"/>
          <w:szCs w:val="21"/>
        </w:rPr>
      </w:pPr>
      <w:r w:rsidRPr="005E28DB">
        <w:t>кратко представлять Россию и страну (страны) изучаемого языка;</w:t>
      </w:r>
    </w:p>
    <w:p w:rsidR="005E28DB" w:rsidRPr="005E28DB" w:rsidRDefault="005E28DB" w:rsidP="005E28DB">
      <w:pPr>
        <w:pStyle w:val="aff8"/>
        <w:spacing w:before="0" w:beforeAutospacing="0" w:after="0" w:afterAutospacing="0"/>
        <w:ind w:firstLine="567"/>
        <w:jc w:val="both"/>
        <w:rPr>
          <w:sz w:val="21"/>
          <w:szCs w:val="21"/>
        </w:rPr>
      </w:pPr>
      <w:r w:rsidRPr="005E28DB">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5E28DB" w:rsidRPr="005E28DB" w:rsidRDefault="005E28DB" w:rsidP="005E28DB">
      <w:pPr>
        <w:pStyle w:val="aff8"/>
        <w:spacing w:before="0" w:beforeAutospacing="0" w:after="0" w:afterAutospacing="0"/>
        <w:ind w:firstLine="567"/>
        <w:jc w:val="both"/>
        <w:rPr>
          <w:sz w:val="21"/>
          <w:szCs w:val="21"/>
        </w:rPr>
      </w:pPr>
      <w:r w:rsidRPr="005E28DB">
        <w:rPr>
          <w:b/>
          <w:bCs/>
        </w:rPr>
        <w:br/>
      </w:r>
    </w:p>
    <w:p w:rsidR="005E28DB" w:rsidRPr="005E28DB" w:rsidRDefault="005E28DB" w:rsidP="005E28DB">
      <w:pPr>
        <w:pStyle w:val="aff8"/>
        <w:spacing w:before="0" w:beforeAutospacing="0" w:after="0" w:afterAutospacing="0"/>
        <w:ind w:firstLine="567"/>
        <w:jc w:val="both"/>
        <w:rPr>
          <w:sz w:val="21"/>
          <w:szCs w:val="21"/>
        </w:rPr>
      </w:pPr>
      <w:r w:rsidRPr="005E28DB">
        <w:rPr>
          <w:rStyle w:val="af6"/>
        </w:rPr>
        <w:t>Компенсаторные умения</w:t>
      </w:r>
    </w:p>
    <w:p w:rsidR="005E28DB" w:rsidRPr="005E28DB" w:rsidRDefault="005E28DB" w:rsidP="005E28DB">
      <w:pPr>
        <w:pStyle w:val="aff8"/>
        <w:spacing w:before="0" w:beforeAutospacing="0" w:after="0" w:afterAutospacing="0"/>
        <w:ind w:firstLine="567"/>
        <w:jc w:val="both"/>
        <w:rPr>
          <w:sz w:val="21"/>
          <w:szCs w:val="21"/>
        </w:rPr>
      </w:pPr>
      <w:r w:rsidRPr="005E28DB">
        <w:t>Использование при чтении и аудировании языковой, в том числе контекстуальной, догадки.</w:t>
      </w:r>
    </w:p>
    <w:p w:rsidR="005E28DB" w:rsidRPr="005E28DB" w:rsidRDefault="005E28DB" w:rsidP="005E28DB">
      <w:pPr>
        <w:pStyle w:val="aff8"/>
        <w:spacing w:before="0" w:beforeAutospacing="0" w:after="0" w:afterAutospacing="0"/>
        <w:ind w:firstLine="567"/>
        <w:jc w:val="both"/>
        <w:rPr>
          <w:sz w:val="21"/>
          <w:szCs w:val="21"/>
        </w:rPr>
      </w:pPr>
      <w:r w:rsidRPr="005E28DB">
        <w:t>Использование при формулировании собственных высказываний, ключевых слов, плана.</w:t>
      </w:r>
    </w:p>
    <w:p w:rsidR="005E28DB" w:rsidRPr="005E28DB" w:rsidRDefault="005E28DB" w:rsidP="005E28DB">
      <w:pPr>
        <w:pStyle w:val="aff8"/>
        <w:spacing w:before="0" w:beforeAutospacing="0" w:after="0" w:afterAutospacing="0"/>
        <w:ind w:firstLine="567"/>
        <w:jc w:val="both"/>
        <w:rPr>
          <w:sz w:val="21"/>
          <w:szCs w:val="21"/>
        </w:rPr>
      </w:pPr>
      <w:r w:rsidRPr="005E28DB">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E28DB" w:rsidRPr="005E28DB" w:rsidRDefault="005E28DB" w:rsidP="005E28DB">
      <w:pPr>
        <w:spacing w:after="0" w:line="240" w:lineRule="auto"/>
        <w:rPr>
          <w:lang w:val="ru-RU"/>
        </w:rPr>
      </w:pP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ПЛАНИРУЕМЫЕ РЕЗУЛЬТАТЫ ОСВОЕНИЯ ПРОГРАММЫ ПО ИНОСТРАННОМУ (АНГЛИЙСКОМУ) ЯЗЫКУ НА УРОВНЕ ОСНОВНОГО ОБЩЕГО ОБРАЗОВАНИЯ</w:t>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br/>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ЛИЧНОСТНЫЕ РЕЗУЛЬТАТЫ</w:t>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br/>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E28DB" w:rsidRPr="005E28DB" w:rsidRDefault="005E28DB" w:rsidP="005E28DB">
      <w:pPr>
        <w:spacing w:after="0" w:line="240" w:lineRule="auto"/>
        <w:jc w:val="both"/>
        <w:rPr>
          <w:rFonts w:ascii="Times New Roman" w:eastAsia="Times New Roman" w:hAnsi="Times New Roman" w:cs="Times New Roman"/>
          <w:b/>
          <w:bCs/>
          <w:sz w:val="24"/>
          <w:szCs w:val="24"/>
          <w:lang w:val="ru-RU" w:eastAsia="ru-RU"/>
        </w:rPr>
      </w:pPr>
      <w:r w:rsidRPr="005E28DB">
        <w:rPr>
          <w:rFonts w:ascii="Times New Roman" w:eastAsia="Times New Roman" w:hAnsi="Times New Roman" w:cs="Times New Roman"/>
          <w:b/>
          <w:bCs/>
          <w:sz w:val="24"/>
          <w:szCs w:val="24"/>
          <w:lang w:val="ru-RU" w:eastAsia="ru-RU"/>
        </w:rPr>
        <w:lastRenderedPageBreak/>
        <w:t>1)</w:t>
      </w:r>
      <w:r w:rsidRPr="005E28DB">
        <w:rPr>
          <w:rFonts w:ascii="Times New Roman" w:eastAsia="Times New Roman" w:hAnsi="Times New Roman" w:cs="Times New Roman"/>
          <w:b/>
          <w:bCs/>
          <w:sz w:val="14"/>
          <w:szCs w:val="14"/>
          <w:lang w:val="ru-RU" w:eastAsia="ru-RU"/>
        </w:rPr>
        <w:t> </w:t>
      </w:r>
      <w:r w:rsidRPr="005E28DB">
        <w:rPr>
          <w:rFonts w:ascii="Times New Roman" w:eastAsia="Times New Roman" w:hAnsi="Times New Roman" w:cs="Times New Roman"/>
          <w:b/>
          <w:bCs/>
          <w:sz w:val="24"/>
          <w:szCs w:val="24"/>
          <w:lang w:val="ru-RU" w:eastAsia="ru-RU"/>
        </w:rPr>
        <w:t>гражданского воспитания:</w:t>
      </w:r>
    </w:p>
    <w:p w:rsidR="005E28DB" w:rsidRPr="005E28DB" w:rsidRDefault="005E28DB" w:rsidP="005E28DB">
      <w:pPr>
        <w:numPr>
          <w:ilvl w:val="0"/>
          <w:numId w:val="1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готовность к выполнению обязанностей гражданина и реализации его прав, уважение прав, свобод и законных интересов других людей;</w:t>
      </w:r>
    </w:p>
    <w:p w:rsidR="005E28DB" w:rsidRPr="005E28DB" w:rsidRDefault="005E28DB" w:rsidP="005E28DB">
      <w:pPr>
        <w:numPr>
          <w:ilvl w:val="0"/>
          <w:numId w:val="1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активное участие в жизни семьи, организации, местного сообщества, родного края, страны;</w:t>
      </w:r>
    </w:p>
    <w:p w:rsidR="005E28DB" w:rsidRPr="005E28DB" w:rsidRDefault="005E28DB" w:rsidP="005E28DB">
      <w:pPr>
        <w:numPr>
          <w:ilvl w:val="0"/>
          <w:numId w:val="1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неприятие любых форм экстремизма, дискриминации;</w:t>
      </w:r>
    </w:p>
    <w:p w:rsidR="005E28DB" w:rsidRPr="005E28DB" w:rsidRDefault="005E28DB" w:rsidP="005E28DB">
      <w:pPr>
        <w:numPr>
          <w:ilvl w:val="0"/>
          <w:numId w:val="1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понимание роли различных социальных институтов в жизни человека;</w:t>
      </w:r>
    </w:p>
    <w:p w:rsidR="005E28DB" w:rsidRPr="005E28DB" w:rsidRDefault="005E28DB" w:rsidP="005E28DB">
      <w:pPr>
        <w:numPr>
          <w:ilvl w:val="0"/>
          <w:numId w:val="1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E28DB" w:rsidRPr="005E28DB" w:rsidRDefault="005E28DB" w:rsidP="005E28DB">
      <w:pPr>
        <w:numPr>
          <w:ilvl w:val="0"/>
          <w:numId w:val="1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представление о способах противодействия коррупции;</w:t>
      </w:r>
    </w:p>
    <w:p w:rsidR="005E28DB" w:rsidRPr="005E28DB" w:rsidRDefault="005E28DB" w:rsidP="005E28DB">
      <w:pPr>
        <w:numPr>
          <w:ilvl w:val="0"/>
          <w:numId w:val="1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E28DB" w:rsidRPr="005E28DB" w:rsidRDefault="005E28DB" w:rsidP="005E28DB">
      <w:pPr>
        <w:numPr>
          <w:ilvl w:val="0"/>
          <w:numId w:val="1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готовность к участию в гуманитарной деятельности (волонтёрство, помощь людям, нуждающимся в ней).</w:t>
      </w:r>
    </w:p>
    <w:p w:rsidR="005E28DB" w:rsidRPr="005E28DB" w:rsidRDefault="005E28DB" w:rsidP="005E28DB">
      <w:pPr>
        <w:spacing w:after="0" w:line="240" w:lineRule="auto"/>
        <w:jc w:val="both"/>
        <w:rPr>
          <w:rFonts w:ascii="Times New Roman" w:eastAsia="Times New Roman" w:hAnsi="Times New Roman" w:cs="Times New Roman"/>
          <w:b/>
          <w:bCs/>
          <w:sz w:val="24"/>
          <w:szCs w:val="24"/>
          <w:lang w:val="ru-RU" w:eastAsia="ru-RU"/>
        </w:rPr>
      </w:pPr>
      <w:r w:rsidRPr="005E28DB">
        <w:rPr>
          <w:rFonts w:ascii="Times New Roman" w:eastAsia="Times New Roman" w:hAnsi="Times New Roman" w:cs="Times New Roman"/>
          <w:b/>
          <w:bCs/>
          <w:sz w:val="24"/>
          <w:szCs w:val="24"/>
          <w:lang w:val="ru-RU" w:eastAsia="ru-RU"/>
        </w:rPr>
        <w:t>2)</w:t>
      </w:r>
      <w:r w:rsidRPr="005E28DB">
        <w:rPr>
          <w:rFonts w:ascii="Times New Roman" w:eastAsia="Times New Roman" w:hAnsi="Times New Roman" w:cs="Times New Roman"/>
          <w:b/>
          <w:bCs/>
          <w:sz w:val="14"/>
          <w:szCs w:val="14"/>
          <w:lang w:val="ru-RU" w:eastAsia="ru-RU"/>
        </w:rPr>
        <w:t> </w:t>
      </w:r>
      <w:r w:rsidRPr="005E28DB">
        <w:rPr>
          <w:rFonts w:ascii="Times New Roman" w:eastAsia="Times New Roman" w:hAnsi="Times New Roman" w:cs="Times New Roman"/>
          <w:b/>
          <w:bCs/>
          <w:sz w:val="24"/>
          <w:szCs w:val="24"/>
          <w:lang w:val="ru-RU" w:eastAsia="ru-RU"/>
        </w:rPr>
        <w:t>патриотического воспитания:</w:t>
      </w:r>
    </w:p>
    <w:p w:rsidR="005E28DB" w:rsidRPr="005E28DB" w:rsidRDefault="005E28DB" w:rsidP="005E28DB">
      <w:pPr>
        <w:numPr>
          <w:ilvl w:val="0"/>
          <w:numId w:val="11"/>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5E28DB" w:rsidRPr="005E28DB" w:rsidRDefault="005E28DB" w:rsidP="005E28DB">
      <w:pPr>
        <w:numPr>
          <w:ilvl w:val="0"/>
          <w:numId w:val="11"/>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E28DB" w:rsidRPr="005E28DB" w:rsidRDefault="005E28DB" w:rsidP="005E28DB">
      <w:pPr>
        <w:numPr>
          <w:ilvl w:val="0"/>
          <w:numId w:val="11"/>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E28DB" w:rsidRPr="005E28DB" w:rsidRDefault="005E28DB" w:rsidP="005E28DB">
      <w:pPr>
        <w:spacing w:after="0" w:line="240" w:lineRule="auto"/>
        <w:jc w:val="both"/>
        <w:rPr>
          <w:rFonts w:ascii="Times New Roman" w:eastAsia="Times New Roman" w:hAnsi="Times New Roman" w:cs="Times New Roman"/>
          <w:b/>
          <w:bCs/>
          <w:sz w:val="24"/>
          <w:szCs w:val="24"/>
          <w:lang w:val="ru-RU" w:eastAsia="ru-RU"/>
        </w:rPr>
      </w:pPr>
      <w:r w:rsidRPr="005E28DB">
        <w:rPr>
          <w:rFonts w:ascii="Times New Roman" w:eastAsia="Times New Roman" w:hAnsi="Times New Roman" w:cs="Times New Roman"/>
          <w:b/>
          <w:bCs/>
          <w:sz w:val="24"/>
          <w:szCs w:val="24"/>
          <w:lang w:val="ru-RU" w:eastAsia="ru-RU"/>
        </w:rPr>
        <w:t>3)</w:t>
      </w:r>
      <w:r w:rsidRPr="005E28DB">
        <w:rPr>
          <w:rFonts w:ascii="Times New Roman" w:eastAsia="Times New Roman" w:hAnsi="Times New Roman" w:cs="Times New Roman"/>
          <w:b/>
          <w:bCs/>
          <w:sz w:val="14"/>
          <w:szCs w:val="14"/>
          <w:lang w:val="ru-RU" w:eastAsia="ru-RU"/>
        </w:rPr>
        <w:t> </w:t>
      </w:r>
      <w:r w:rsidRPr="005E28DB">
        <w:rPr>
          <w:rFonts w:ascii="Times New Roman" w:eastAsia="Times New Roman" w:hAnsi="Times New Roman" w:cs="Times New Roman"/>
          <w:b/>
          <w:bCs/>
          <w:sz w:val="24"/>
          <w:szCs w:val="24"/>
          <w:lang w:val="ru-RU" w:eastAsia="ru-RU"/>
        </w:rPr>
        <w:t>духовно-нравственного воспитания:</w:t>
      </w:r>
    </w:p>
    <w:p w:rsidR="005E28DB" w:rsidRPr="005E28DB" w:rsidRDefault="005E28DB" w:rsidP="005E28DB">
      <w:pPr>
        <w:numPr>
          <w:ilvl w:val="0"/>
          <w:numId w:val="12"/>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ориентация на моральные ценности и нормы в ситуациях нравственного выбора;</w:t>
      </w:r>
    </w:p>
    <w:p w:rsidR="005E28DB" w:rsidRPr="005E28DB" w:rsidRDefault="005E28DB" w:rsidP="005E28DB">
      <w:pPr>
        <w:numPr>
          <w:ilvl w:val="0"/>
          <w:numId w:val="12"/>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5E28DB" w:rsidRPr="005E28DB" w:rsidRDefault="005E28DB" w:rsidP="005E28DB">
      <w:pPr>
        <w:numPr>
          <w:ilvl w:val="0"/>
          <w:numId w:val="12"/>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E28DB" w:rsidRPr="005E28DB" w:rsidRDefault="005E28DB" w:rsidP="005E28DB">
      <w:pPr>
        <w:spacing w:after="0" w:line="240" w:lineRule="auto"/>
        <w:jc w:val="both"/>
        <w:rPr>
          <w:rFonts w:ascii="Times New Roman" w:eastAsia="Times New Roman" w:hAnsi="Times New Roman" w:cs="Times New Roman"/>
          <w:b/>
          <w:bCs/>
          <w:sz w:val="24"/>
          <w:szCs w:val="24"/>
          <w:lang w:val="ru-RU" w:eastAsia="ru-RU"/>
        </w:rPr>
      </w:pPr>
      <w:r w:rsidRPr="005E28DB">
        <w:rPr>
          <w:rFonts w:ascii="Times New Roman" w:eastAsia="Times New Roman" w:hAnsi="Times New Roman" w:cs="Times New Roman"/>
          <w:b/>
          <w:bCs/>
          <w:sz w:val="24"/>
          <w:szCs w:val="24"/>
          <w:lang w:val="ru-RU" w:eastAsia="ru-RU"/>
        </w:rPr>
        <w:t>4)</w:t>
      </w:r>
      <w:r w:rsidRPr="005E28DB">
        <w:rPr>
          <w:rFonts w:ascii="Times New Roman" w:eastAsia="Times New Roman" w:hAnsi="Times New Roman" w:cs="Times New Roman"/>
          <w:b/>
          <w:bCs/>
          <w:sz w:val="14"/>
          <w:szCs w:val="14"/>
          <w:lang w:val="ru-RU" w:eastAsia="ru-RU"/>
        </w:rPr>
        <w:t> </w:t>
      </w:r>
      <w:r w:rsidRPr="005E28DB">
        <w:rPr>
          <w:rFonts w:ascii="Times New Roman" w:eastAsia="Times New Roman" w:hAnsi="Times New Roman" w:cs="Times New Roman"/>
          <w:b/>
          <w:bCs/>
          <w:sz w:val="24"/>
          <w:szCs w:val="24"/>
          <w:lang w:val="ru-RU" w:eastAsia="ru-RU"/>
        </w:rPr>
        <w:t>эстетического воспитания:</w:t>
      </w:r>
    </w:p>
    <w:p w:rsidR="005E28DB" w:rsidRPr="005E28DB" w:rsidRDefault="005E28DB" w:rsidP="005E28DB">
      <w:pPr>
        <w:numPr>
          <w:ilvl w:val="0"/>
          <w:numId w:val="13"/>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5E28DB" w:rsidRPr="005E28DB" w:rsidRDefault="005E28DB" w:rsidP="005E28DB">
      <w:pPr>
        <w:numPr>
          <w:ilvl w:val="0"/>
          <w:numId w:val="13"/>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осознание важности художественной культуры как средства коммуникации и самовыражения;</w:t>
      </w:r>
    </w:p>
    <w:p w:rsidR="005E28DB" w:rsidRPr="005E28DB" w:rsidRDefault="005E28DB" w:rsidP="005E28DB">
      <w:pPr>
        <w:numPr>
          <w:ilvl w:val="0"/>
          <w:numId w:val="13"/>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понимание ценности отечественного и мирового искусства, роли этнических культурных традиций и народного творчества;</w:t>
      </w:r>
    </w:p>
    <w:p w:rsidR="005E28DB" w:rsidRPr="005E28DB" w:rsidRDefault="005E28DB" w:rsidP="005E28DB">
      <w:pPr>
        <w:numPr>
          <w:ilvl w:val="0"/>
          <w:numId w:val="13"/>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стремление к самовыражению в разных видах искусства.</w:t>
      </w:r>
    </w:p>
    <w:p w:rsidR="005E28DB" w:rsidRPr="005E28DB" w:rsidRDefault="005E28DB" w:rsidP="005E28DB">
      <w:pPr>
        <w:spacing w:after="0" w:line="240" w:lineRule="auto"/>
        <w:jc w:val="both"/>
        <w:rPr>
          <w:rFonts w:ascii="Times New Roman" w:eastAsia="Times New Roman" w:hAnsi="Times New Roman" w:cs="Times New Roman"/>
          <w:b/>
          <w:bCs/>
          <w:sz w:val="24"/>
          <w:szCs w:val="24"/>
          <w:lang w:val="ru-RU" w:eastAsia="ru-RU"/>
        </w:rPr>
      </w:pPr>
      <w:r w:rsidRPr="005E28DB">
        <w:rPr>
          <w:rFonts w:ascii="Times New Roman" w:eastAsia="Times New Roman" w:hAnsi="Times New Roman" w:cs="Times New Roman"/>
          <w:b/>
          <w:bCs/>
          <w:sz w:val="24"/>
          <w:szCs w:val="24"/>
          <w:lang w:val="ru-RU" w:eastAsia="ru-RU"/>
        </w:rPr>
        <w:t>5)</w:t>
      </w:r>
      <w:r w:rsidRPr="005E28DB">
        <w:rPr>
          <w:rFonts w:ascii="Times New Roman" w:eastAsia="Times New Roman" w:hAnsi="Times New Roman" w:cs="Times New Roman"/>
          <w:b/>
          <w:bCs/>
          <w:sz w:val="14"/>
          <w:szCs w:val="14"/>
          <w:lang w:val="ru-RU" w:eastAsia="ru-RU"/>
        </w:rPr>
        <w:t> </w:t>
      </w:r>
      <w:r w:rsidRPr="005E28DB">
        <w:rPr>
          <w:rFonts w:ascii="Times New Roman" w:eastAsia="Times New Roman" w:hAnsi="Times New Roman" w:cs="Times New Roman"/>
          <w:b/>
          <w:bCs/>
          <w:sz w:val="24"/>
          <w:szCs w:val="24"/>
          <w:lang w:val="ru-RU" w:eastAsia="ru-RU"/>
        </w:rPr>
        <w:t>физического воспитания, формирования культуры здоровья и эмоционального благополучия:</w:t>
      </w:r>
    </w:p>
    <w:p w:rsidR="005E28DB" w:rsidRPr="005E28DB" w:rsidRDefault="005E28DB" w:rsidP="005E28DB">
      <w:pPr>
        <w:numPr>
          <w:ilvl w:val="0"/>
          <w:numId w:val="14"/>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осознание ценности жизни;</w:t>
      </w:r>
    </w:p>
    <w:p w:rsidR="005E28DB" w:rsidRPr="005E28DB" w:rsidRDefault="005E28DB" w:rsidP="005E28DB">
      <w:pPr>
        <w:numPr>
          <w:ilvl w:val="0"/>
          <w:numId w:val="14"/>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E28DB" w:rsidRPr="005E28DB" w:rsidRDefault="005E28DB" w:rsidP="005E28DB">
      <w:pPr>
        <w:numPr>
          <w:ilvl w:val="0"/>
          <w:numId w:val="14"/>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E28DB" w:rsidRPr="005E28DB" w:rsidRDefault="005E28DB" w:rsidP="005E28DB">
      <w:pPr>
        <w:numPr>
          <w:ilvl w:val="0"/>
          <w:numId w:val="14"/>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соблюдение правил безопасности, в том числе навыков безопасного поведения в Интернет-среде;</w:t>
      </w:r>
    </w:p>
    <w:p w:rsidR="005E28DB" w:rsidRPr="005E28DB" w:rsidRDefault="005E28DB" w:rsidP="005E28DB">
      <w:pPr>
        <w:numPr>
          <w:ilvl w:val="0"/>
          <w:numId w:val="14"/>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E28DB" w:rsidRPr="005E28DB" w:rsidRDefault="005E28DB" w:rsidP="005E28DB">
      <w:pPr>
        <w:numPr>
          <w:ilvl w:val="0"/>
          <w:numId w:val="14"/>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умение принимать себя и других, не осуждая;</w:t>
      </w:r>
    </w:p>
    <w:p w:rsidR="005E28DB" w:rsidRPr="005E28DB" w:rsidRDefault="005E28DB" w:rsidP="005E28DB">
      <w:pPr>
        <w:numPr>
          <w:ilvl w:val="0"/>
          <w:numId w:val="14"/>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умение осознавать эмоциональное состояние себя и других, умение управлять собственным эмоциональным состоянием;</w:t>
      </w:r>
    </w:p>
    <w:p w:rsidR="005E28DB" w:rsidRPr="005E28DB" w:rsidRDefault="005E28DB" w:rsidP="005E28DB">
      <w:pPr>
        <w:numPr>
          <w:ilvl w:val="0"/>
          <w:numId w:val="14"/>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сформированность навыка рефлексии, признание своего права на ошибку и такого же права другого человека.</w:t>
      </w:r>
    </w:p>
    <w:p w:rsidR="005E28DB" w:rsidRPr="005E28DB" w:rsidRDefault="005E28DB" w:rsidP="005E28DB">
      <w:pPr>
        <w:spacing w:after="0" w:line="240" w:lineRule="auto"/>
        <w:jc w:val="both"/>
        <w:rPr>
          <w:rFonts w:ascii="Times New Roman" w:eastAsia="Times New Roman" w:hAnsi="Times New Roman" w:cs="Times New Roman"/>
          <w:b/>
          <w:bCs/>
          <w:sz w:val="24"/>
          <w:szCs w:val="24"/>
          <w:lang w:val="ru-RU" w:eastAsia="ru-RU"/>
        </w:rPr>
      </w:pPr>
      <w:r w:rsidRPr="005E28DB">
        <w:rPr>
          <w:rFonts w:ascii="Times New Roman" w:eastAsia="Times New Roman" w:hAnsi="Times New Roman" w:cs="Times New Roman"/>
          <w:b/>
          <w:bCs/>
          <w:sz w:val="24"/>
          <w:szCs w:val="24"/>
          <w:lang w:val="ru-RU" w:eastAsia="ru-RU"/>
        </w:rPr>
        <w:t>6)</w:t>
      </w:r>
      <w:r w:rsidRPr="005E28DB">
        <w:rPr>
          <w:rFonts w:ascii="Times New Roman" w:eastAsia="Times New Roman" w:hAnsi="Times New Roman" w:cs="Times New Roman"/>
          <w:b/>
          <w:bCs/>
          <w:sz w:val="14"/>
          <w:szCs w:val="14"/>
          <w:lang w:val="ru-RU" w:eastAsia="ru-RU"/>
        </w:rPr>
        <w:t> </w:t>
      </w:r>
      <w:r w:rsidRPr="005E28DB">
        <w:rPr>
          <w:rFonts w:ascii="Times New Roman" w:eastAsia="Times New Roman" w:hAnsi="Times New Roman" w:cs="Times New Roman"/>
          <w:b/>
          <w:bCs/>
          <w:sz w:val="24"/>
          <w:szCs w:val="24"/>
          <w:lang w:val="ru-RU" w:eastAsia="ru-RU"/>
        </w:rPr>
        <w:t>трудового воспитания:</w:t>
      </w:r>
    </w:p>
    <w:p w:rsidR="005E28DB" w:rsidRPr="005E28DB" w:rsidRDefault="005E28DB" w:rsidP="005E28DB">
      <w:pPr>
        <w:numPr>
          <w:ilvl w:val="0"/>
          <w:numId w:val="15"/>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lastRenderedPageBreak/>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E28DB" w:rsidRPr="005E28DB" w:rsidRDefault="005E28DB" w:rsidP="005E28DB">
      <w:pPr>
        <w:numPr>
          <w:ilvl w:val="0"/>
          <w:numId w:val="15"/>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5E28DB" w:rsidRPr="005E28DB" w:rsidRDefault="005E28DB" w:rsidP="005E28DB">
      <w:pPr>
        <w:numPr>
          <w:ilvl w:val="0"/>
          <w:numId w:val="15"/>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E28DB" w:rsidRPr="005E28DB" w:rsidRDefault="005E28DB" w:rsidP="005E28DB">
      <w:pPr>
        <w:numPr>
          <w:ilvl w:val="0"/>
          <w:numId w:val="15"/>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готовность адаптироваться в профессиональной среде;</w:t>
      </w:r>
    </w:p>
    <w:p w:rsidR="005E28DB" w:rsidRPr="005E28DB" w:rsidRDefault="005E28DB" w:rsidP="005E28DB">
      <w:pPr>
        <w:numPr>
          <w:ilvl w:val="0"/>
          <w:numId w:val="15"/>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уважение к труду и результатам трудовой деятельности;</w:t>
      </w:r>
    </w:p>
    <w:p w:rsidR="005E28DB" w:rsidRPr="005E28DB" w:rsidRDefault="005E28DB" w:rsidP="005E28DB">
      <w:pPr>
        <w:numPr>
          <w:ilvl w:val="0"/>
          <w:numId w:val="15"/>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E28DB" w:rsidRPr="005E28DB" w:rsidRDefault="005E28DB" w:rsidP="005E28DB">
      <w:pPr>
        <w:spacing w:after="0" w:line="240" w:lineRule="auto"/>
        <w:jc w:val="both"/>
        <w:rPr>
          <w:rFonts w:ascii="Times New Roman" w:eastAsia="Times New Roman" w:hAnsi="Times New Roman" w:cs="Times New Roman"/>
          <w:b/>
          <w:bCs/>
          <w:sz w:val="24"/>
          <w:szCs w:val="24"/>
          <w:lang w:val="ru-RU" w:eastAsia="ru-RU"/>
        </w:rPr>
      </w:pPr>
      <w:r w:rsidRPr="005E28DB">
        <w:rPr>
          <w:rFonts w:ascii="Times New Roman" w:eastAsia="Times New Roman" w:hAnsi="Times New Roman" w:cs="Times New Roman"/>
          <w:b/>
          <w:bCs/>
          <w:sz w:val="24"/>
          <w:szCs w:val="24"/>
          <w:lang w:val="ru-RU" w:eastAsia="ru-RU"/>
        </w:rPr>
        <w:t>7)</w:t>
      </w:r>
      <w:r w:rsidRPr="005E28DB">
        <w:rPr>
          <w:rFonts w:ascii="Times New Roman" w:eastAsia="Times New Roman" w:hAnsi="Times New Roman" w:cs="Times New Roman"/>
          <w:b/>
          <w:bCs/>
          <w:sz w:val="14"/>
          <w:szCs w:val="14"/>
          <w:lang w:val="ru-RU" w:eastAsia="ru-RU"/>
        </w:rPr>
        <w:t> </w:t>
      </w:r>
      <w:r w:rsidRPr="005E28DB">
        <w:rPr>
          <w:rFonts w:ascii="Times New Roman" w:eastAsia="Times New Roman" w:hAnsi="Times New Roman" w:cs="Times New Roman"/>
          <w:b/>
          <w:bCs/>
          <w:sz w:val="24"/>
          <w:szCs w:val="24"/>
          <w:lang w:val="ru-RU" w:eastAsia="ru-RU"/>
        </w:rPr>
        <w:t>экологического воспитания:</w:t>
      </w:r>
    </w:p>
    <w:p w:rsidR="005E28DB" w:rsidRPr="005E28DB" w:rsidRDefault="005E28DB" w:rsidP="005E28DB">
      <w:pPr>
        <w:numPr>
          <w:ilvl w:val="0"/>
          <w:numId w:val="16"/>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E28DB" w:rsidRPr="005E28DB" w:rsidRDefault="005E28DB" w:rsidP="005E28DB">
      <w:pPr>
        <w:numPr>
          <w:ilvl w:val="0"/>
          <w:numId w:val="16"/>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E28DB" w:rsidRPr="005E28DB" w:rsidRDefault="005E28DB" w:rsidP="005E28DB">
      <w:pPr>
        <w:numPr>
          <w:ilvl w:val="0"/>
          <w:numId w:val="16"/>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осознание своей роли как гражданина и потребителя в условиях взаимосвязи природной, технологической и социальной сред;</w:t>
      </w:r>
    </w:p>
    <w:p w:rsidR="005E28DB" w:rsidRPr="005E28DB" w:rsidRDefault="005E28DB" w:rsidP="005E28DB">
      <w:pPr>
        <w:numPr>
          <w:ilvl w:val="0"/>
          <w:numId w:val="16"/>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готовность к участию в практической деятельности экологической направленности.</w:t>
      </w:r>
    </w:p>
    <w:p w:rsidR="005E28DB" w:rsidRPr="005E28DB" w:rsidRDefault="005E28DB" w:rsidP="005E28DB">
      <w:pPr>
        <w:spacing w:after="0" w:line="240" w:lineRule="auto"/>
        <w:jc w:val="both"/>
        <w:rPr>
          <w:rFonts w:ascii="Times New Roman" w:eastAsia="Times New Roman" w:hAnsi="Times New Roman" w:cs="Times New Roman"/>
          <w:b/>
          <w:bCs/>
          <w:sz w:val="24"/>
          <w:szCs w:val="24"/>
          <w:lang w:val="ru-RU" w:eastAsia="ru-RU"/>
        </w:rPr>
      </w:pPr>
      <w:r w:rsidRPr="005E28DB">
        <w:rPr>
          <w:rFonts w:ascii="Times New Roman" w:eastAsia="Times New Roman" w:hAnsi="Times New Roman" w:cs="Times New Roman"/>
          <w:b/>
          <w:bCs/>
          <w:sz w:val="24"/>
          <w:szCs w:val="24"/>
          <w:lang w:val="ru-RU" w:eastAsia="ru-RU"/>
        </w:rPr>
        <w:t>8)</w:t>
      </w:r>
      <w:r w:rsidRPr="005E28DB">
        <w:rPr>
          <w:rFonts w:ascii="Times New Roman" w:eastAsia="Times New Roman" w:hAnsi="Times New Roman" w:cs="Times New Roman"/>
          <w:b/>
          <w:bCs/>
          <w:sz w:val="14"/>
          <w:szCs w:val="14"/>
          <w:lang w:val="ru-RU" w:eastAsia="ru-RU"/>
        </w:rPr>
        <w:t> </w:t>
      </w:r>
      <w:r w:rsidRPr="005E28DB">
        <w:rPr>
          <w:rFonts w:ascii="Times New Roman" w:eastAsia="Times New Roman" w:hAnsi="Times New Roman" w:cs="Times New Roman"/>
          <w:b/>
          <w:bCs/>
          <w:sz w:val="24"/>
          <w:szCs w:val="24"/>
          <w:lang w:val="ru-RU" w:eastAsia="ru-RU"/>
        </w:rPr>
        <w:t>ценности научного познания:</w:t>
      </w:r>
    </w:p>
    <w:p w:rsidR="005E28DB" w:rsidRPr="005E28DB" w:rsidRDefault="005E28DB" w:rsidP="005E28DB">
      <w:pPr>
        <w:numPr>
          <w:ilvl w:val="0"/>
          <w:numId w:val="17"/>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E28DB" w:rsidRPr="005E28DB" w:rsidRDefault="005E28DB" w:rsidP="005E28DB">
      <w:pPr>
        <w:numPr>
          <w:ilvl w:val="0"/>
          <w:numId w:val="17"/>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овладение языковой и читательской культурой как средством познания мира;</w:t>
      </w:r>
    </w:p>
    <w:p w:rsidR="005E28DB" w:rsidRPr="005E28DB" w:rsidRDefault="005E28DB" w:rsidP="005E28DB">
      <w:pPr>
        <w:numPr>
          <w:ilvl w:val="0"/>
          <w:numId w:val="17"/>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E28DB" w:rsidRPr="005E28DB" w:rsidRDefault="005E28DB" w:rsidP="005E28DB">
      <w:pPr>
        <w:spacing w:after="0" w:line="240" w:lineRule="auto"/>
        <w:jc w:val="both"/>
        <w:rPr>
          <w:rFonts w:ascii="Times New Roman" w:eastAsia="Times New Roman" w:hAnsi="Times New Roman" w:cs="Times New Roman"/>
          <w:b/>
          <w:bCs/>
          <w:sz w:val="24"/>
          <w:szCs w:val="24"/>
          <w:lang w:val="ru-RU" w:eastAsia="ru-RU"/>
        </w:rPr>
      </w:pPr>
      <w:r w:rsidRPr="005E28DB">
        <w:rPr>
          <w:rFonts w:ascii="Times New Roman" w:eastAsia="Times New Roman" w:hAnsi="Times New Roman" w:cs="Times New Roman"/>
          <w:b/>
          <w:bCs/>
          <w:sz w:val="24"/>
          <w:szCs w:val="24"/>
          <w:lang w:val="ru-RU" w:eastAsia="ru-RU"/>
        </w:rPr>
        <w:t>9)</w:t>
      </w:r>
      <w:r w:rsidRPr="005E28DB">
        <w:rPr>
          <w:rFonts w:ascii="Times New Roman" w:eastAsia="Times New Roman" w:hAnsi="Times New Roman" w:cs="Times New Roman"/>
          <w:b/>
          <w:bCs/>
          <w:sz w:val="14"/>
          <w:szCs w:val="14"/>
          <w:lang w:val="ru-RU" w:eastAsia="ru-RU"/>
        </w:rPr>
        <w:t> </w:t>
      </w:r>
      <w:r w:rsidRPr="005E28DB">
        <w:rPr>
          <w:rFonts w:ascii="Times New Roman" w:eastAsia="Times New Roman" w:hAnsi="Times New Roman" w:cs="Times New Roman"/>
          <w:b/>
          <w:bCs/>
          <w:sz w:val="24"/>
          <w:szCs w:val="24"/>
          <w:lang w:val="ru-RU" w:eastAsia="ru-RU"/>
        </w:rPr>
        <w:t>адаптации обучающегося к изменяющимся условиям социальной и природной среды:</w:t>
      </w:r>
    </w:p>
    <w:p w:rsidR="005E28DB" w:rsidRPr="005E28DB" w:rsidRDefault="005E28DB" w:rsidP="005E28DB">
      <w:pPr>
        <w:numPr>
          <w:ilvl w:val="0"/>
          <w:numId w:val="18"/>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E28DB" w:rsidRPr="005E28DB" w:rsidRDefault="005E28DB" w:rsidP="005E28DB">
      <w:pPr>
        <w:numPr>
          <w:ilvl w:val="0"/>
          <w:numId w:val="18"/>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способность обучающихся взаимодействовать в условиях неопределённости, открытость опыту и знаниям других;</w:t>
      </w:r>
    </w:p>
    <w:p w:rsidR="005E28DB" w:rsidRPr="005E28DB" w:rsidRDefault="005E28DB" w:rsidP="005E28DB">
      <w:pPr>
        <w:numPr>
          <w:ilvl w:val="0"/>
          <w:numId w:val="18"/>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E28DB" w:rsidRPr="005E28DB" w:rsidRDefault="005E28DB" w:rsidP="005E28DB">
      <w:pPr>
        <w:numPr>
          <w:ilvl w:val="0"/>
          <w:numId w:val="18"/>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5E28DB" w:rsidRPr="005E28DB" w:rsidRDefault="005E28DB" w:rsidP="005E28DB">
      <w:pPr>
        <w:numPr>
          <w:ilvl w:val="0"/>
          <w:numId w:val="18"/>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E28DB" w:rsidRPr="005E28DB" w:rsidRDefault="005E28DB" w:rsidP="005E28DB">
      <w:pPr>
        <w:numPr>
          <w:ilvl w:val="0"/>
          <w:numId w:val="18"/>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умение анализировать и выявлять взаимосвязи природы, общества и экономики;</w:t>
      </w:r>
    </w:p>
    <w:p w:rsidR="005E28DB" w:rsidRPr="005E28DB" w:rsidRDefault="005E28DB" w:rsidP="005E28DB">
      <w:pPr>
        <w:numPr>
          <w:ilvl w:val="0"/>
          <w:numId w:val="18"/>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E28DB" w:rsidRPr="005E28DB" w:rsidRDefault="005E28DB" w:rsidP="005E28DB">
      <w:pPr>
        <w:numPr>
          <w:ilvl w:val="0"/>
          <w:numId w:val="18"/>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способность обучающихся осознавать стрессовую ситуацию, оценивать происходящие изменения и их последствия;</w:t>
      </w:r>
    </w:p>
    <w:p w:rsidR="005E28DB" w:rsidRPr="005E28DB" w:rsidRDefault="005E28DB" w:rsidP="005E28DB">
      <w:pPr>
        <w:numPr>
          <w:ilvl w:val="0"/>
          <w:numId w:val="18"/>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воспринимать стрессовую ситуацию как вызов, требующий контрмер, </w:t>
      </w:r>
      <w:r w:rsidRPr="005E28DB">
        <w:rPr>
          <w:rFonts w:ascii="Times New Roman" w:eastAsia="Times New Roman" w:hAnsi="Times New Roman" w:cs="Times New Roman"/>
          <w:sz w:val="21"/>
          <w:szCs w:val="21"/>
          <w:lang w:val="ru-RU" w:eastAsia="ru-RU"/>
        </w:rPr>
        <w:t>оценивать ситуацию стресса, корректировать принимаемые решения и действия;</w:t>
      </w:r>
    </w:p>
    <w:p w:rsidR="005E28DB" w:rsidRPr="005E28DB" w:rsidRDefault="005E28DB" w:rsidP="005E28DB">
      <w:pPr>
        <w:numPr>
          <w:ilvl w:val="0"/>
          <w:numId w:val="18"/>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lastRenderedPageBreak/>
        <w:t>формулировать и оценивать риски и последствия, формировать опыт, находить позитивное в произошедшей ситуации;</w:t>
      </w:r>
    </w:p>
    <w:p w:rsidR="005E28DB" w:rsidRPr="005E28DB" w:rsidRDefault="005E28DB" w:rsidP="005E28DB">
      <w:pPr>
        <w:numPr>
          <w:ilvl w:val="0"/>
          <w:numId w:val="18"/>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быть готовым действовать в отсутствие гарантий успеха.</w:t>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br/>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МЕТАПРЕДМЕТНЫЕ РЕЗУЛЬТАТЫ</w:t>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br/>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br/>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Познавательные универсальные учебные действия</w:t>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br/>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Базовые логические действия:</w:t>
      </w:r>
    </w:p>
    <w:p w:rsidR="005E28DB" w:rsidRPr="005E28DB" w:rsidRDefault="005E28DB" w:rsidP="005E28DB">
      <w:pPr>
        <w:numPr>
          <w:ilvl w:val="0"/>
          <w:numId w:val="19"/>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выявлять и характеризовать существенные признаки объектов (явлений);</w:t>
      </w:r>
    </w:p>
    <w:p w:rsidR="005E28DB" w:rsidRPr="005E28DB" w:rsidRDefault="005E28DB" w:rsidP="005E28DB">
      <w:pPr>
        <w:numPr>
          <w:ilvl w:val="0"/>
          <w:numId w:val="19"/>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устанавливать существенный признак классификации, основания для обобщения и сравнения, критерии проводимого анализа;</w:t>
      </w:r>
    </w:p>
    <w:p w:rsidR="005E28DB" w:rsidRPr="005E28DB" w:rsidRDefault="005E28DB" w:rsidP="005E28DB">
      <w:pPr>
        <w:numPr>
          <w:ilvl w:val="0"/>
          <w:numId w:val="19"/>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 учётом предложенной задачи выявлять закономерности и противоречия в рассматриваемых фактах, данных и наблюдениях;</w:t>
      </w:r>
    </w:p>
    <w:p w:rsidR="005E28DB" w:rsidRPr="005E28DB" w:rsidRDefault="005E28DB" w:rsidP="005E28DB">
      <w:pPr>
        <w:numPr>
          <w:ilvl w:val="0"/>
          <w:numId w:val="19"/>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предлагать критерии для выявления закономерностей и противоречий;</w:t>
      </w:r>
    </w:p>
    <w:p w:rsidR="005E28DB" w:rsidRPr="005E28DB" w:rsidRDefault="005E28DB" w:rsidP="005E28DB">
      <w:pPr>
        <w:numPr>
          <w:ilvl w:val="0"/>
          <w:numId w:val="19"/>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выявлять дефицит информации, данных, необходимых для решения поставленной задачи;</w:t>
      </w:r>
    </w:p>
    <w:p w:rsidR="005E28DB" w:rsidRPr="005E28DB" w:rsidRDefault="005E28DB" w:rsidP="005E28DB">
      <w:pPr>
        <w:numPr>
          <w:ilvl w:val="0"/>
          <w:numId w:val="19"/>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выявлять причинно-следственные связи при изучении явлений и процессов;</w:t>
      </w:r>
    </w:p>
    <w:p w:rsidR="005E28DB" w:rsidRPr="005E28DB" w:rsidRDefault="005E28DB" w:rsidP="005E28DB">
      <w:pPr>
        <w:numPr>
          <w:ilvl w:val="0"/>
          <w:numId w:val="19"/>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E28DB" w:rsidRPr="005E28DB" w:rsidRDefault="005E28DB" w:rsidP="005E28DB">
      <w:pPr>
        <w:numPr>
          <w:ilvl w:val="0"/>
          <w:numId w:val="19"/>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Базовые исследовательские действия:</w:t>
      </w:r>
    </w:p>
    <w:p w:rsidR="005E28DB" w:rsidRPr="005E28DB" w:rsidRDefault="005E28DB" w:rsidP="005E28DB">
      <w:pPr>
        <w:numPr>
          <w:ilvl w:val="0"/>
          <w:numId w:val="2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использовать вопросы как исследовательский инструмент познания;</w:t>
      </w:r>
    </w:p>
    <w:p w:rsidR="005E28DB" w:rsidRPr="005E28DB" w:rsidRDefault="005E28DB" w:rsidP="005E28DB">
      <w:pPr>
        <w:numPr>
          <w:ilvl w:val="0"/>
          <w:numId w:val="2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E28DB" w:rsidRPr="005E28DB" w:rsidRDefault="005E28DB" w:rsidP="005E28DB">
      <w:pPr>
        <w:numPr>
          <w:ilvl w:val="0"/>
          <w:numId w:val="2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формулировать гипотезу об истинности собственных суждений и суждений других, аргументировать свою позицию, мнение;</w:t>
      </w:r>
    </w:p>
    <w:p w:rsidR="005E28DB" w:rsidRPr="005E28DB" w:rsidRDefault="005E28DB" w:rsidP="005E28DB">
      <w:pPr>
        <w:numPr>
          <w:ilvl w:val="0"/>
          <w:numId w:val="2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5E28DB" w:rsidRPr="005E28DB" w:rsidRDefault="005E28DB" w:rsidP="005E28DB">
      <w:pPr>
        <w:numPr>
          <w:ilvl w:val="0"/>
          <w:numId w:val="2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оценивать на применимость и достоверность информацию, полученную в ходе исследования (эксперимента);</w:t>
      </w:r>
    </w:p>
    <w:p w:rsidR="005E28DB" w:rsidRPr="005E28DB" w:rsidRDefault="005E28DB" w:rsidP="005E28DB">
      <w:pPr>
        <w:numPr>
          <w:ilvl w:val="0"/>
          <w:numId w:val="2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5E28DB" w:rsidRPr="005E28DB" w:rsidRDefault="005E28DB" w:rsidP="005E28DB">
      <w:pPr>
        <w:numPr>
          <w:ilvl w:val="0"/>
          <w:numId w:val="20"/>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Работа с информацией:</w:t>
      </w:r>
    </w:p>
    <w:p w:rsidR="005E28DB" w:rsidRPr="005E28DB" w:rsidRDefault="005E28DB" w:rsidP="005E28DB">
      <w:pPr>
        <w:numPr>
          <w:ilvl w:val="0"/>
          <w:numId w:val="21"/>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E28DB" w:rsidRPr="005E28DB" w:rsidRDefault="005E28DB" w:rsidP="005E28DB">
      <w:pPr>
        <w:numPr>
          <w:ilvl w:val="0"/>
          <w:numId w:val="21"/>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выбирать, анализировать, систематизировать и интерпретировать информацию различных видов и форм представления;</w:t>
      </w:r>
    </w:p>
    <w:p w:rsidR="005E28DB" w:rsidRPr="005E28DB" w:rsidRDefault="005E28DB" w:rsidP="005E28DB">
      <w:pPr>
        <w:numPr>
          <w:ilvl w:val="0"/>
          <w:numId w:val="21"/>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находить сходные аргументы (подтверждающие или опровергающие одну и ту же идею, версию) в различных информационных источниках;</w:t>
      </w:r>
    </w:p>
    <w:p w:rsidR="005E28DB" w:rsidRPr="005E28DB" w:rsidRDefault="005E28DB" w:rsidP="005E28DB">
      <w:pPr>
        <w:numPr>
          <w:ilvl w:val="0"/>
          <w:numId w:val="21"/>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E28DB" w:rsidRPr="005E28DB" w:rsidRDefault="005E28DB" w:rsidP="005E28DB">
      <w:pPr>
        <w:numPr>
          <w:ilvl w:val="0"/>
          <w:numId w:val="21"/>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оценивать надёжность информации по критериям, предложенным педагогическим работником или сформулированным самостоятельно;</w:t>
      </w:r>
    </w:p>
    <w:p w:rsidR="005E28DB" w:rsidRPr="005E28DB" w:rsidRDefault="005E28DB" w:rsidP="005E28DB">
      <w:pPr>
        <w:numPr>
          <w:ilvl w:val="0"/>
          <w:numId w:val="21"/>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эффективно запоминать и систематизировать информацию.</w:t>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br/>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Коммуникативные универсальные учебные действия</w:t>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br/>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Общение:</w:t>
      </w:r>
    </w:p>
    <w:p w:rsidR="005E28DB" w:rsidRPr="005E28DB" w:rsidRDefault="005E28DB" w:rsidP="005E28DB">
      <w:pPr>
        <w:numPr>
          <w:ilvl w:val="0"/>
          <w:numId w:val="22"/>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воспринимать и формулировать суждения, выражать эмоции в соответствии с целями и условиями общения;</w:t>
      </w:r>
    </w:p>
    <w:p w:rsidR="005E28DB" w:rsidRPr="005E28DB" w:rsidRDefault="005E28DB" w:rsidP="005E28DB">
      <w:pPr>
        <w:numPr>
          <w:ilvl w:val="0"/>
          <w:numId w:val="22"/>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выражать себя (свою точку зрения) в устных и письменных текстах;</w:t>
      </w:r>
    </w:p>
    <w:p w:rsidR="005E28DB" w:rsidRPr="005E28DB" w:rsidRDefault="005E28DB" w:rsidP="005E28DB">
      <w:pPr>
        <w:numPr>
          <w:ilvl w:val="0"/>
          <w:numId w:val="22"/>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5E28DB" w:rsidRPr="005E28DB" w:rsidRDefault="005E28DB" w:rsidP="005E28DB">
      <w:pPr>
        <w:numPr>
          <w:ilvl w:val="0"/>
          <w:numId w:val="22"/>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понимать намерения других, проявлять уважительное отношение к собеседнику и в корректной форме формулировать свои возражения;</w:t>
      </w:r>
    </w:p>
    <w:p w:rsidR="005E28DB" w:rsidRPr="005E28DB" w:rsidRDefault="005E28DB" w:rsidP="005E28DB">
      <w:pPr>
        <w:numPr>
          <w:ilvl w:val="0"/>
          <w:numId w:val="22"/>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5E28DB" w:rsidRPr="005E28DB" w:rsidRDefault="005E28DB" w:rsidP="005E28DB">
      <w:pPr>
        <w:numPr>
          <w:ilvl w:val="0"/>
          <w:numId w:val="22"/>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сопоставлять свои суждения с суждениями других участников диалога, обнаруживать различие и сходство позиций;</w:t>
      </w:r>
    </w:p>
    <w:p w:rsidR="005E28DB" w:rsidRPr="005E28DB" w:rsidRDefault="005E28DB" w:rsidP="005E28DB">
      <w:pPr>
        <w:numPr>
          <w:ilvl w:val="0"/>
          <w:numId w:val="22"/>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публично представлять результаты выполненного опыта (эксперимента, исследования, проекта);</w:t>
      </w:r>
    </w:p>
    <w:p w:rsidR="005E28DB" w:rsidRPr="005E28DB" w:rsidRDefault="005E28DB" w:rsidP="005E28DB">
      <w:pPr>
        <w:numPr>
          <w:ilvl w:val="0"/>
          <w:numId w:val="22"/>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br/>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Регулятивные универсальные учебные действия</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br/>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Совместная деятельность</w:t>
      </w:r>
    </w:p>
    <w:p w:rsidR="005E28DB" w:rsidRPr="005E28DB" w:rsidRDefault="005E28DB" w:rsidP="005E28DB">
      <w:pPr>
        <w:numPr>
          <w:ilvl w:val="0"/>
          <w:numId w:val="23"/>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E28DB" w:rsidRPr="005E28DB" w:rsidRDefault="005E28DB" w:rsidP="005E28DB">
      <w:pPr>
        <w:numPr>
          <w:ilvl w:val="0"/>
          <w:numId w:val="23"/>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E28DB" w:rsidRPr="005E28DB" w:rsidRDefault="005E28DB" w:rsidP="005E28DB">
      <w:pPr>
        <w:numPr>
          <w:ilvl w:val="0"/>
          <w:numId w:val="23"/>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обобщать мнения нескольких человек, проявлять готовность руководить, выполнять поручения, подчиняться;</w:t>
      </w:r>
    </w:p>
    <w:p w:rsidR="005E28DB" w:rsidRPr="005E28DB" w:rsidRDefault="005E28DB" w:rsidP="005E28DB">
      <w:pPr>
        <w:numPr>
          <w:ilvl w:val="0"/>
          <w:numId w:val="23"/>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E28DB" w:rsidRPr="005E28DB" w:rsidRDefault="005E28DB" w:rsidP="005E28DB">
      <w:pPr>
        <w:numPr>
          <w:ilvl w:val="0"/>
          <w:numId w:val="23"/>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E28DB" w:rsidRPr="005E28DB" w:rsidRDefault="005E28DB" w:rsidP="005E28DB">
      <w:pPr>
        <w:numPr>
          <w:ilvl w:val="0"/>
          <w:numId w:val="23"/>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оценивать качество своего вклада в общий продукт по критериям, самостоятельно сформулированным участниками взаимодействия;</w:t>
      </w:r>
    </w:p>
    <w:p w:rsidR="005E28DB" w:rsidRPr="005E28DB" w:rsidRDefault="005E28DB" w:rsidP="005E28DB">
      <w:pPr>
        <w:numPr>
          <w:ilvl w:val="0"/>
          <w:numId w:val="23"/>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Самоорганизация</w:t>
      </w:r>
    </w:p>
    <w:p w:rsidR="005E28DB" w:rsidRPr="005E28DB" w:rsidRDefault="005E28DB" w:rsidP="005E28DB">
      <w:pPr>
        <w:numPr>
          <w:ilvl w:val="0"/>
          <w:numId w:val="24"/>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выявлять проблемы для решения в жизненных и учебных ситуациях;</w:t>
      </w:r>
    </w:p>
    <w:p w:rsidR="005E28DB" w:rsidRPr="005E28DB" w:rsidRDefault="005E28DB" w:rsidP="005E28DB">
      <w:pPr>
        <w:numPr>
          <w:ilvl w:val="0"/>
          <w:numId w:val="24"/>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ориентироваться в различных подходах принятия решений (индивидуальное, принятие решения в группе, принятие решений группой);</w:t>
      </w:r>
    </w:p>
    <w:p w:rsidR="005E28DB" w:rsidRPr="005E28DB" w:rsidRDefault="005E28DB" w:rsidP="005E28DB">
      <w:pPr>
        <w:numPr>
          <w:ilvl w:val="0"/>
          <w:numId w:val="24"/>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E28DB" w:rsidRPr="005E28DB" w:rsidRDefault="005E28DB" w:rsidP="005E28DB">
      <w:pPr>
        <w:numPr>
          <w:ilvl w:val="0"/>
          <w:numId w:val="24"/>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E28DB" w:rsidRPr="005E28DB" w:rsidRDefault="005E28DB" w:rsidP="005E28DB">
      <w:pPr>
        <w:numPr>
          <w:ilvl w:val="0"/>
          <w:numId w:val="24"/>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проводить выбор и брать ответственность за решение.</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Самоконтроль</w:t>
      </w:r>
    </w:p>
    <w:p w:rsidR="005E28DB" w:rsidRPr="005E28DB" w:rsidRDefault="005E28DB" w:rsidP="005E28DB">
      <w:pPr>
        <w:numPr>
          <w:ilvl w:val="0"/>
          <w:numId w:val="25"/>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владеть способами самоконтроля, самомотивации и рефлексии;</w:t>
      </w:r>
    </w:p>
    <w:p w:rsidR="005E28DB" w:rsidRPr="005E28DB" w:rsidRDefault="005E28DB" w:rsidP="005E28DB">
      <w:pPr>
        <w:numPr>
          <w:ilvl w:val="0"/>
          <w:numId w:val="25"/>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давать оценку ситуации и предлагать план её изменения;</w:t>
      </w:r>
    </w:p>
    <w:p w:rsidR="005E28DB" w:rsidRPr="005E28DB" w:rsidRDefault="005E28DB" w:rsidP="005E28DB">
      <w:pPr>
        <w:numPr>
          <w:ilvl w:val="0"/>
          <w:numId w:val="25"/>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E28DB" w:rsidRPr="005E28DB" w:rsidRDefault="005E28DB" w:rsidP="005E28DB">
      <w:pPr>
        <w:numPr>
          <w:ilvl w:val="0"/>
          <w:numId w:val="25"/>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5E28DB" w:rsidRPr="005E28DB" w:rsidRDefault="005E28DB" w:rsidP="005E28DB">
      <w:pPr>
        <w:numPr>
          <w:ilvl w:val="0"/>
          <w:numId w:val="25"/>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5E28DB" w:rsidRPr="005E28DB" w:rsidRDefault="005E28DB" w:rsidP="005E28DB">
      <w:pPr>
        <w:numPr>
          <w:ilvl w:val="0"/>
          <w:numId w:val="25"/>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оценивать соответствие результата цели и условиям.</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Эмоциональный интеллект</w:t>
      </w:r>
    </w:p>
    <w:p w:rsidR="005E28DB" w:rsidRPr="005E28DB" w:rsidRDefault="005E28DB" w:rsidP="005E28DB">
      <w:pPr>
        <w:numPr>
          <w:ilvl w:val="0"/>
          <w:numId w:val="26"/>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различать, называть и управлять собственными эмоциями и эмоциями других;</w:t>
      </w:r>
    </w:p>
    <w:p w:rsidR="005E28DB" w:rsidRPr="005E28DB" w:rsidRDefault="005E28DB" w:rsidP="005E28DB">
      <w:pPr>
        <w:numPr>
          <w:ilvl w:val="0"/>
          <w:numId w:val="26"/>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выявлять и анализировать причины эмоций;</w:t>
      </w:r>
    </w:p>
    <w:p w:rsidR="005E28DB" w:rsidRPr="005E28DB" w:rsidRDefault="005E28DB" w:rsidP="005E28DB">
      <w:pPr>
        <w:numPr>
          <w:ilvl w:val="0"/>
          <w:numId w:val="26"/>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ставить себя на место другого человека, понимать мотивы и намерения другого;</w:t>
      </w:r>
    </w:p>
    <w:p w:rsidR="005E28DB" w:rsidRPr="005E28DB" w:rsidRDefault="005E28DB" w:rsidP="005E28DB">
      <w:pPr>
        <w:numPr>
          <w:ilvl w:val="0"/>
          <w:numId w:val="26"/>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регулировать способ выражения эмоций.</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Принимать себя и других</w:t>
      </w:r>
    </w:p>
    <w:p w:rsidR="005E28DB" w:rsidRPr="005E28DB" w:rsidRDefault="005E28DB" w:rsidP="005E28DB">
      <w:pPr>
        <w:numPr>
          <w:ilvl w:val="0"/>
          <w:numId w:val="27"/>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осознанно относиться к другому человеку, его мнению; признавать своё право на ошибку и такое же право другого;</w:t>
      </w:r>
    </w:p>
    <w:p w:rsidR="005E28DB" w:rsidRPr="005E28DB" w:rsidRDefault="005E28DB" w:rsidP="005E28DB">
      <w:pPr>
        <w:numPr>
          <w:ilvl w:val="0"/>
          <w:numId w:val="27"/>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принимать себя и других, не осуждая;</w:t>
      </w:r>
    </w:p>
    <w:p w:rsidR="005E28DB" w:rsidRPr="005E28DB" w:rsidRDefault="005E28DB" w:rsidP="005E28DB">
      <w:pPr>
        <w:numPr>
          <w:ilvl w:val="0"/>
          <w:numId w:val="27"/>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открытость себе и другим;</w:t>
      </w:r>
    </w:p>
    <w:p w:rsidR="005E28DB" w:rsidRPr="005E28DB" w:rsidRDefault="005E28DB" w:rsidP="005E28DB">
      <w:pPr>
        <w:numPr>
          <w:ilvl w:val="0"/>
          <w:numId w:val="27"/>
        </w:numPr>
        <w:spacing w:after="0" w:line="240" w:lineRule="auto"/>
        <w:ind w:left="0"/>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осознавать невозможность контролировать всё вокруг.</w:t>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br/>
      </w:r>
    </w:p>
    <w:p w:rsidR="005E28DB" w:rsidRPr="005E28DB" w:rsidRDefault="005E28DB" w:rsidP="005E28DB">
      <w:pPr>
        <w:spacing w:after="0" w:line="240" w:lineRule="auto"/>
        <w:jc w:val="center"/>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b/>
          <w:bCs/>
          <w:sz w:val="24"/>
          <w:szCs w:val="24"/>
          <w:lang w:val="ru-RU" w:eastAsia="ru-RU"/>
        </w:rPr>
        <w:t>ПРЕДМЕТНЫЕ РЕЗУЛЬТАТЫ</w:t>
      </w:r>
    </w:p>
    <w:p w:rsidR="005E28DB" w:rsidRPr="005E28DB" w:rsidRDefault="005E28DB" w:rsidP="005E28DB">
      <w:pPr>
        <w:spacing w:after="0" w:line="240" w:lineRule="auto"/>
        <w:jc w:val="both"/>
        <w:rPr>
          <w:rFonts w:ascii="Times New Roman" w:eastAsia="Times New Roman" w:hAnsi="Times New Roman" w:cs="Times New Roman"/>
          <w:sz w:val="21"/>
          <w:szCs w:val="21"/>
          <w:lang w:val="ru-RU" w:eastAsia="ru-RU"/>
        </w:rPr>
      </w:pP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br/>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Предметные результаты освоения программы по иностранному (английскому) языку к концу обучения </w:t>
      </w:r>
      <w:r w:rsidRPr="005E28DB">
        <w:rPr>
          <w:rFonts w:ascii="Times New Roman" w:eastAsia="Times New Roman" w:hAnsi="Times New Roman" w:cs="Times New Roman"/>
          <w:b/>
          <w:bCs/>
          <w:i/>
          <w:iCs/>
          <w:sz w:val="24"/>
          <w:szCs w:val="24"/>
          <w:lang w:val="ru-RU" w:eastAsia="ru-RU"/>
        </w:rPr>
        <w:t>в 5 классе</w:t>
      </w:r>
      <w:r w:rsidRPr="005E28DB">
        <w:rPr>
          <w:rFonts w:ascii="Times New Roman" w:eastAsia="Times New Roman" w:hAnsi="Times New Roman" w:cs="Times New Roman"/>
          <w:sz w:val="24"/>
          <w:szCs w:val="24"/>
          <w:lang w:val="ru-RU" w:eastAsia="ru-RU"/>
        </w:rPr>
        <w:t>:</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1) владеть основными видами речевой деятельности:</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w:t>
      </w:r>
      <w:r w:rsidRPr="005E28DB">
        <w:rPr>
          <w:rFonts w:ascii="Times New Roman" w:eastAsia="Times New Roman" w:hAnsi="Times New Roman" w:cs="Times New Roman"/>
          <w:sz w:val="24"/>
          <w:szCs w:val="24"/>
          <w:lang w:val="ru-RU" w:eastAsia="ru-RU"/>
        </w:rPr>
        <w:lastRenderedPageBreak/>
        <w:t>с пониманием основного содержания, с пониманием запрашиваемой информации (время звучания текста (текстов) для аудирования – до 1 минуты);</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владеть орфографическими навыками: правильно писать изученные слова;</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распознавать и употреблять в устной и письменной речи изученные синонимы и интернациональные слова;</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распознавать и употреблять в устной и письменной речи:</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предложения с несколькими обстоятельствами, следующими в определённом порядке;</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вопросительные предложения (альтернативный и разделительный вопросы в Present/Past/Future Simple Tense);</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имена существительные во множественном числе, в том числе имена существительные, имеющие форму только множественного числа;</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имена существительные с причастиями настоящего и прошедшего времени;</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наречия в положительной, сравнительной и превосходной степенях, образованные по правилу, и исключения;</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5) владеть социокультурными знаниями и умениями:</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правильно оформлять адрес, писать фамилии и имена (свои, родственников и друзей) на английском языке (в анкете, формуляре);</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обладать базовыми знаниями о социокультурном портрете родной страны и страны (стран) изучаемого языка;</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кратко представлять Россию и страны (стран) изучаемого языка;</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5E28DB" w:rsidRPr="005E28DB" w:rsidRDefault="005E28DB" w:rsidP="005E28DB">
      <w:pPr>
        <w:spacing w:after="0" w:line="240" w:lineRule="auto"/>
        <w:ind w:firstLine="567"/>
        <w:jc w:val="both"/>
        <w:rPr>
          <w:rFonts w:ascii="Times New Roman" w:eastAsia="Times New Roman" w:hAnsi="Times New Roman" w:cs="Times New Roman"/>
          <w:sz w:val="21"/>
          <w:szCs w:val="21"/>
          <w:lang w:val="ru-RU" w:eastAsia="ru-RU"/>
        </w:rPr>
      </w:pPr>
      <w:r w:rsidRPr="005E28DB">
        <w:rPr>
          <w:rFonts w:ascii="Times New Roman" w:eastAsia="Times New Roman" w:hAnsi="Times New Roman" w:cs="Times New Roman"/>
          <w:sz w:val="24"/>
          <w:szCs w:val="24"/>
          <w:lang w:val="ru-RU" w:eastAsia="ru-RU"/>
        </w:rPr>
        <w:t>8) использовать иноязычные словари и справочники, в том числе информационно-справочные системы в электронной форме.</w:t>
      </w:r>
    </w:p>
    <w:p w:rsidR="00235A48" w:rsidRDefault="00235A48" w:rsidP="005E28DB">
      <w:pPr>
        <w:spacing w:after="0" w:line="240" w:lineRule="auto"/>
        <w:rPr>
          <w:lang w:val="ru-RU"/>
        </w:rPr>
      </w:pPr>
    </w:p>
    <w:p w:rsidR="00235A48" w:rsidRPr="00235A48" w:rsidRDefault="00235A48" w:rsidP="00235A48">
      <w:pPr>
        <w:spacing w:after="0" w:line="240" w:lineRule="auto"/>
        <w:ind w:right="2834"/>
        <w:rPr>
          <w:rFonts w:ascii="Times New Roman" w:eastAsia="Times New Roman" w:hAnsi="Times New Roman" w:cs="Times New Roman"/>
          <w:b/>
          <w:bCs/>
          <w:caps/>
          <w:color w:val="000000"/>
          <w:sz w:val="21"/>
          <w:szCs w:val="21"/>
          <w:lang w:val="ru-RU" w:eastAsia="ru-RU"/>
        </w:rPr>
      </w:pPr>
      <w:r w:rsidRPr="00235A48">
        <w:rPr>
          <w:rFonts w:ascii="Times New Roman" w:eastAsia="Times New Roman" w:hAnsi="Times New Roman" w:cs="Times New Roman"/>
          <w:b/>
          <w:bCs/>
          <w:caps/>
          <w:color w:val="000000"/>
          <w:sz w:val="21"/>
          <w:szCs w:val="21"/>
          <w:lang w:val="ru-RU" w:eastAsia="ru-RU"/>
        </w:rPr>
        <w:br/>
        <w:t>ТЕМАТИЧЕСКОЕ ПЛАНИРОВАНИЕ</w:t>
      </w:r>
    </w:p>
    <w:p w:rsidR="00235A48" w:rsidRPr="00235A48" w:rsidRDefault="00235A48" w:rsidP="00235A48">
      <w:pPr>
        <w:spacing w:after="0" w:line="240" w:lineRule="auto"/>
        <w:rPr>
          <w:rFonts w:ascii="Times New Roman" w:eastAsia="Times New Roman" w:hAnsi="Times New Roman" w:cs="Times New Roman"/>
          <w:b/>
          <w:bCs/>
          <w:caps/>
          <w:color w:val="000000"/>
          <w:sz w:val="21"/>
          <w:szCs w:val="21"/>
          <w:lang w:val="ru-RU" w:eastAsia="ru-RU"/>
        </w:rPr>
      </w:pPr>
      <w:r w:rsidRPr="00235A48">
        <w:rPr>
          <w:rFonts w:ascii="Times New Roman" w:eastAsia="Times New Roman" w:hAnsi="Times New Roman" w:cs="Times New Roman"/>
          <w:b/>
          <w:bCs/>
          <w:caps/>
          <w:color w:val="000000"/>
          <w:sz w:val="21"/>
          <w:szCs w:val="21"/>
          <w:lang w:val="ru-RU" w:eastAsia="ru-RU"/>
        </w:rPr>
        <w:t>5 КЛАСС</w:t>
      </w:r>
    </w:p>
    <w:tbl>
      <w:tblPr>
        <w:tblW w:w="977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9"/>
        <w:gridCol w:w="2811"/>
        <w:gridCol w:w="769"/>
        <w:gridCol w:w="1459"/>
        <w:gridCol w:w="1516"/>
        <w:gridCol w:w="2802"/>
      </w:tblGrid>
      <w:tr w:rsidR="00235A48" w:rsidRPr="00235A48" w:rsidTr="00235A48">
        <w:trPr>
          <w:tblHeader/>
          <w:tblCellSpacing w:w="15" w:type="dxa"/>
        </w:trPr>
        <w:tc>
          <w:tcPr>
            <w:tcW w:w="0" w:type="auto"/>
            <w:vMerge w:val="restart"/>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 п/п</w:t>
            </w:r>
          </w:p>
        </w:tc>
        <w:tc>
          <w:tcPr>
            <w:tcW w:w="3434" w:type="dxa"/>
            <w:vMerge w:val="restart"/>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Наименование разделов и тем программы</w:t>
            </w:r>
          </w:p>
        </w:tc>
        <w:tc>
          <w:tcPr>
            <w:tcW w:w="4020" w:type="dxa"/>
            <w:gridSpan w:val="3"/>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Количество часов</w:t>
            </w:r>
          </w:p>
        </w:tc>
        <w:tc>
          <w:tcPr>
            <w:tcW w:w="1798"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Электронные (цифровые) образовательные ресурсы</w:t>
            </w:r>
          </w:p>
        </w:tc>
      </w:tr>
      <w:tr w:rsidR="00235A48" w:rsidRPr="00235A48" w:rsidTr="00235A48">
        <w:trPr>
          <w:tblHeader/>
          <w:tblCellSpacing w:w="15" w:type="dxa"/>
        </w:trPr>
        <w:tc>
          <w:tcPr>
            <w:tcW w:w="0" w:type="auto"/>
            <w:vMerge/>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p>
        </w:tc>
        <w:tc>
          <w:tcPr>
            <w:tcW w:w="3434" w:type="dxa"/>
            <w:vMerge/>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p>
        </w:tc>
        <w:tc>
          <w:tcPr>
            <w:tcW w:w="1045"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Всего</w:t>
            </w:r>
          </w:p>
        </w:tc>
        <w:tc>
          <w:tcPr>
            <w:tcW w:w="1429"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Контрольные работы</w:t>
            </w:r>
          </w:p>
        </w:tc>
        <w:tc>
          <w:tcPr>
            <w:tcW w:w="1486"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Практические работы</w:t>
            </w:r>
          </w:p>
        </w:tc>
        <w:tc>
          <w:tcPr>
            <w:tcW w:w="1798" w:type="dxa"/>
            <w:vAlign w:val="center"/>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p>
        </w:tc>
      </w:tr>
      <w:tr w:rsidR="00235A48" w:rsidRPr="006D212E" w:rsidTr="00235A48">
        <w:trPr>
          <w:tblCellSpacing w:w="15" w:type="dxa"/>
        </w:trPr>
        <w:tc>
          <w:tcPr>
            <w:tcW w:w="0" w:type="auto"/>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w:t>
            </w:r>
          </w:p>
        </w:tc>
        <w:tc>
          <w:tcPr>
            <w:tcW w:w="3434"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Моя семья. Мои друзья. Семейные праздники: день рождения, Новый год</w:t>
            </w:r>
          </w:p>
        </w:tc>
        <w:tc>
          <w:tcPr>
            <w:tcW w:w="1045"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12</w:t>
            </w:r>
          </w:p>
        </w:tc>
        <w:tc>
          <w:tcPr>
            <w:tcW w:w="1429"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w:t>
            </w:r>
          </w:p>
        </w:tc>
        <w:tc>
          <w:tcPr>
            <w:tcW w:w="1486"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0</w:t>
            </w:r>
          </w:p>
        </w:tc>
        <w:tc>
          <w:tcPr>
            <w:tcW w:w="1798"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 xml:space="preserve">[[Библиотека ЦОК </w:t>
            </w:r>
            <w:hyperlink r:id="rId8" w:history="1">
              <w:r w:rsidRPr="00235A48">
                <w:rPr>
                  <w:rFonts w:ascii="inherit" w:eastAsia="Times New Roman" w:hAnsi="inherit" w:cs="Times New Roman"/>
                  <w:color w:val="0000FF"/>
                  <w:sz w:val="24"/>
                  <w:szCs w:val="24"/>
                  <w:u w:val="single"/>
                  <w:lang w:val="ru-RU" w:eastAsia="ru-RU"/>
                </w:rPr>
                <w:t>https://m.edsoo.ru/7f413cd2</w:t>
              </w:r>
            </w:hyperlink>
            <w:r w:rsidRPr="00235A48">
              <w:rPr>
                <w:rFonts w:ascii="inherit" w:eastAsia="Times New Roman" w:hAnsi="inherit" w:cs="Times New Roman"/>
                <w:sz w:val="24"/>
                <w:szCs w:val="24"/>
                <w:lang w:val="ru-RU" w:eastAsia="ru-RU"/>
              </w:rPr>
              <w:t xml:space="preserve"> ]]</w:t>
            </w:r>
          </w:p>
        </w:tc>
      </w:tr>
      <w:tr w:rsidR="00235A48" w:rsidRPr="006D212E" w:rsidTr="00235A48">
        <w:trPr>
          <w:tblCellSpacing w:w="15" w:type="dxa"/>
        </w:trPr>
        <w:tc>
          <w:tcPr>
            <w:tcW w:w="0" w:type="auto"/>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2</w:t>
            </w:r>
          </w:p>
        </w:tc>
        <w:tc>
          <w:tcPr>
            <w:tcW w:w="3434"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Внешность и характер человека (литературного персонажа)</w:t>
            </w:r>
          </w:p>
        </w:tc>
        <w:tc>
          <w:tcPr>
            <w:tcW w:w="1045"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8</w:t>
            </w:r>
          </w:p>
        </w:tc>
        <w:tc>
          <w:tcPr>
            <w:tcW w:w="1429"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w:t>
            </w:r>
          </w:p>
        </w:tc>
        <w:tc>
          <w:tcPr>
            <w:tcW w:w="1486"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0</w:t>
            </w:r>
          </w:p>
        </w:tc>
        <w:tc>
          <w:tcPr>
            <w:tcW w:w="1798"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 xml:space="preserve">[[Библиотека ЦОК </w:t>
            </w:r>
            <w:hyperlink r:id="rId9" w:history="1">
              <w:r w:rsidRPr="00235A48">
                <w:rPr>
                  <w:rFonts w:ascii="inherit" w:eastAsia="Times New Roman" w:hAnsi="inherit" w:cs="Times New Roman"/>
                  <w:color w:val="0000FF"/>
                  <w:sz w:val="24"/>
                  <w:szCs w:val="24"/>
                  <w:u w:val="single"/>
                  <w:lang w:val="ru-RU" w:eastAsia="ru-RU"/>
                </w:rPr>
                <w:t>https://m.edsoo.ru/7f413cd2</w:t>
              </w:r>
            </w:hyperlink>
            <w:r w:rsidRPr="00235A48">
              <w:rPr>
                <w:rFonts w:ascii="inherit" w:eastAsia="Times New Roman" w:hAnsi="inherit" w:cs="Times New Roman"/>
                <w:sz w:val="24"/>
                <w:szCs w:val="24"/>
                <w:lang w:val="ru-RU" w:eastAsia="ru-RU"/>
              </w:rPr>
              <w:t xml:space="preserve"> ]]</w:t>
            </w:r>
          </w:p>
        </w:tc>
      </w:tr>
      <w:tr w:rsidR="00235A48" w:rsidRPr="006D212E" w:rsidTr="00235A48">
        <w:trPr>
          <w:tblCellSpacing w:w="15" w:type="dxa"/>
        </w:trPr>
        <w:tc>
          <w:tcPr>
            <w:tcW w:w="0" w:type="auto"/>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3</w:t>
            </w:r>
          </w:p>
        </w:tc>
        <w:tc>
          <w:tcPr>
            <w:tcW w:w="3434"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Досуг и увлечения (хобби) современного подростка (чтение, кино, спорт)</w:t>
            </w:r>
          </w:p>
        </w:tc>
        <w:tc>
          <w:tcPr>
            <w:tcW w:w="1045"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6</w:t>
            </w:r>
          </w:p>
        </w:tc>
        <w:tc>
          <w:tcPr>
            <w:tcW w:w="1429"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0.5</w:t>
            </w:r>
          </w:p>
        </w:tc>
        <w:tc>
          <w:tcPr>
            <w:tcW w:w="1486"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0</w:t>
            </w:r>
          </w:p>
        </w:tc>
        <w:tc>
          <w:tcPr>
            <w:tcW w:w="1798"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 xml:space="preserve">[[Библиотека ЦОК </w:t>
            </w:r>
            <w:hyperlink r:id="rId10" w:history="1">
              <w:r w:rsidRPr="00235A48">
                <w:rPr>
                  <w:rFonts w:ascii="inherit" w:eastAsia="Times New Roman" w:hAnsi="inherit" w:cs="Times New Roman"/>
                  <w:color w:val="0000FF"/>
                  <w:sz w:val="24"/>
                  <w:szCs w:val="24"/>
                  <w:u w:val="single"/>
                  <w:lang w:val="ru-RU" w:eastAsia="ru-RU"/>
                </w:rPr>
                <w:t>https://m.edsoo.ru/7f413cd2</w:t>
              </w:r>
            </w:hyperlink>
            <w:r w:rsidRPr="00235A48">
              <w:rPr>
                <w:rFonts w:ascii="inherit" w:eastAsia="Times New Roman" w:hAnsi="inherit" w:cs="Times New Roman"/>
                <w:sz w:val="24"/>
                <w:szCs w:val="24"/>
                <w:lang w:val="ru-RU" w:eastAsia="ru-RU"/>
              </w:rPr>
              <w:t xml:space="preserve"> ]]</w:t>
            </w:r>
          </w:p>
        </w:tc>
      </w:tr>
      <w:tr w:rsidR="00235A48" w:rsidRPr="006D212E" w:rsidTr="00235A48">
        <w:trPr>
          <w:tblCellSpacing w:w="15" w:type="dxa"/>
        </w:trPr>
        <w:tc>
          <w:tcPr>
            <w:tcW w:w="0" w:type="auto"/>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4</w:t>
            </w:r>
          </w:p>
        </w:tc>
        <w:tc>
          <w:tcPr>
            <w:tcW w:w="3434"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Здоровый образ жизни: режим труда и отдыха, здоровое питание</w:t>
            </w:r>
          </w:p>
        </w:tc>
        <w:tc>
          <w:tcPr>
            <w:tcW w:w="1045"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7</w:t>
            </w:r>
          </w:p>
        </w:tc>
        <w:tc>
          <w:tcPr>
            <w:tcW w:w="1429"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0.5</w:t>
            </w:r>
          </w:p>
        </w:tc>
        <w:tc>
          <w:tcPr>
            <w:tcW w:w="1486"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0</w:t>
            </w:r>
          </w:p>
        </w:tc>
        <w:tc>
          <w:tcPr>
            <w:tcW w:w="1798"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 xml:space="preserve">[[Библиотека ЦОК </w:t>
            </w:r>
            <w:hyperlink r:id="rId11" w:history="1">
              <w:r w:rsidRPr="00235A48">
                <w:rPr>
                  <w:rFonts w:ascii="inherit" w:eastAsia="Times New Roman" w:hAnsi="inherit" w:cs="Times New Roman"/>
                  <w:color w:val="0000FF"/>
                  <w:sz w:val="24"/>
                  <w:szCs w:val="24"/>
                  <w:u w:val="single"/>
                  <w:lang w:val="ru-RU" w:eastAsia="ru-RU"/>
                </w:rPr>
                <w:t>https://m.edsoo.ru/7f413cd2</w:t>
              </w:r>
            </w:hyperlink>
            <w:r w:rsidRPr="00235A48">
              <w:rPr>
                <w:rFonts w:ascii="inherit" w:eastAsia="Times New Roman" w:hAnsi="inherit" w:cs="Times New Roman"/>
                <w:sz w:val="24"/>
                <w:szCs w:val="24"/>
                <w:lang w:val="ru-RU" w:eastAsia="ru-RU"/>
              </w:rPr>
              <w:t xml:space="preserve"> ]]</w:t>
            </w:r>
          </w:p>
        </w:tc>
      </w:tr>
      <w:tr w:rsidR="00235A48" w:rsidRPr="006D212E" w:rsidTr="00235A48">
        <w:trPr>
          <w:tblCellSpacing w:w="15" w:type="dxa"/>
        </w:trPr>
        <w:tc>
          <w:tcPr>
            <w:tcW w:w="0" w:type="auto"/>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5</w:t>
            </w:r>
          </w:p>
        </w:tc>
        <w:tc>
          <w:tcPr>
            <w:tcW w:w="3434"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Покупки: одежда, обувь и продукты питания</w:t>
            </w:r>
          </w:p>
        </w:tc>
        <w:tc>
          <w:tcPr>
            <w:tcW w:w="1045"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6</w:t>
            </w:r>
          </w:p>
        </w:tc>
        <w:tc>
          <w:tcPr>
            <w:tcW w:w="1429"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w:t>
            </w:r>
          </w:p>
        </w:tc>
        <w:tc>
          <w:tcPr>
            <w:tcW w:w="1486"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0</w:t>
            </w:r>
          </w:p>
        </w:tc>
        <w:tc>
          <w:tcPr>
            <w:tcW w:w="1798"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 xml:space="preserve">[[Библиотека ЦОК </w:t>
            </w:r>
            <w:hyperlink r:id="rId12" w:history="1">
              <w:r w:rsidRPr="00235A48">
                <w:rPr>
                  <w:rFonts w:ascii="inherit" w:eastAsia="Times New Roman" w:hAnsi="inherit" w:cs="Times New Roman"/>
                  <w:color w:val="0000FF"/>
                  <w:sz w:val="24"/>
                  <w:szCs w:val="24"/>
                  <w:u w:val="single"/>
                  <w:lang w:val="ru-RU" w:eastAsia="ru-RU"/>
                </w:rPr>
                <w:t>https://m.edsoo.ru/7f413cd2</w:t>
              </w:r>
            </w:hyperlink>
            <w:r w:rsidRPr="00235A48">
              <w:rPr>
                <w:rFonts w:ascii="inherit" w:eastAsia="Times New Roman" w:hAnsi="inherit" w:cs="Times New Roman"/>
                <w:sz w:val="24"/>
                <w:szCs w:val="24"/>
                <w:lang w:val="ru-RU" w:eastAsia="ru-RU"/>
              </w:rPr>
              <w:t xml:space="preserve"> ]]</w:t>
            </w:r>
          </w:p>
        </w:tc>
      </w:tr>
      <w:tr w:rsidR="00235A48" w:rsidRPr="006D212E" w:rsidTr="00235A48">
        <w:trPr>
          <w:tblCellSpacing w:w="15" w:type="dxa"/>
        </w:trPr>
        <w:tc>
          <w:tcPr>
            <w:tcW w:w="0" w:type="auto"/>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6</w:t>
            </w:r>
          </w:p>
        </w:tc>
        <w:tc>
          <w:tcPr>
            <w:tcW w:w="3434"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Школа, школьная жизнь, школьная форма, изучаемые предметы. Переписка с иностранными сверстниками</w:t>
            </w:r>
          </w:p>
        </w:tc>
        <w:tc>
          <w:tcPr>
            <w:tcW w:w="1045"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9</w:t>
            </w:r>
          </w:p>
        </w:tc>
        <w:tc>
          <w:tcPr>
            <w:tcW w:w="1429"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w:t>
            </w:r>
          </w:p>
        </w:tc>
        <w:tc>
          <w:tcPr>
            <w:tcW w:w="1486"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0</w:t>
            </w:r>
          </w:p>
        </w:tc>
        <w:tc>
          <w:tcPr>
            <w:tcW w:w="1798"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 xml:space="preserve">[[Библиотека ЦОК </w:t>
            </w:r>
            <w:hyperlink r:id="rId13" w:history="1">
              <w:r w:rsidRPr="00235A48">
                <w:rPr>
                  <w:rFonts w:ascii="inherit" w:eastAsia="Times New Roman" w:hAnsi="inherit" w:cs="Times New Roman"/>
                  <w:color w:val="0000FF"/>
                  <w:sz w:val="24"/>
                  <w:szCs w:val="24"/>
                  <w:u w:val="single"/>
                  <w:lang w:val="ru-RU" w:eastAsia="ru-RU"/>
                </w:rPr>
                <w:t>https://m.edsoo.ru/7f413cd2</w:t>
              </w:r>
            </w:hyperlink>
            <w:r w:rsidRPr="00235A48">
              <w:rPr>
                <w:rFonts w:ascii="inherit" w:eastAsia="Times New Roman" w:hAnsi="inherit" w:cs="Times New Roman"/>
                <w:sz w:val="24"/>
                <w:szCs w:val="24"/>
                <w:lang w:val="ru-RU" w:eastAsia="ru-RU"/>
              </w:rPr>
              <w:t xml:space="preserve"> ]]</w:t>
            </w:r>
          </w:p>
        </w:tc>
      </w:tr>
      <w:tr w:rsidR="00235A48" w:rsidRPr="006D212E" w:rsidTr="00235A48">
        <w:trPr>
          <w:tblCellSpacing w:w="15" w:type="dxa"/>
        </w:trPr>
        <w:tc>
          <w:tcPr>
            <w:tcW w:w="0" w:type="auto"/>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7</w:t>
            </w:r>
          </w:p>
        </w:tc>
        <w:tc>
          <w:tcPr>
            <w:tcW w:w="3434"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Каникулы в различное время года. Виды отдыха</w:t>
            </w:r>
          </w:p>
        </w:tc>
        <w:tc>
          <w:tcPr>
            <w:tcW w:w="1045"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9</w:t>
            </w:r>
          </w:p>
        </w:tc>
        <w:tc>
          <w:tcPr>
            <w:tcW w:w="1429"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w:t>
            </w:r>
          </w:p>
        </w:tc>
        <w:tc>
          <w:tcPr>
            <w:tcW w:w="1486"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0</w:t>
            </w:r>
          </w:p>
        </w:tc>
        <w:tc>
          <w:tcPr>
            <w:tcW w:w="1798"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 xml:space="preserve">[[Библиотека ЦОК </w:t>
            </w:r>
            <w:hyperlink r:id="rId14" w:history="1">
              <w:r w:rsidRPr="00235A48">
                <w:rPr>
                  <w:rFonts w:ascii="inherit" w:eastAsia="Times New Roman" w:hAnsi="inherit" w:cs="Times New Roman"/>
                  <w:color w:val="0000FF"/>
                  <w:sz w:val="24"/>
                  <w:szCs w:val="24"/>
                  <w:u w:val="single"/>
                  <w:lang w:val="ru-RU" w:eastAsia="ru-RU"/>
                </w:rPr>
                <w:t>https://m.edsoo.ru/7f413cd2</w:t>
              </w:r>
            </w:hyperlink>
            <w:r w:rsidRPr="00235A48">
              <w:rPr>
                <w:rFonts w:ascii="inherit" w:eastAsia="Times New Roman" w:hAnsi="inherit" w:cs="Times New Roman"/>
                <w:sz w:val="24"/>
                <w:szCs w:val="24"/>
                <w:lang w:val="ru-RU" w:eastAsia="ru-RU"/>
              </w:rPr>
              <w:t xml:space="preserve"> ]]</w:t>
            </w:r>
          </w:p>
        </w:tc>
      </w:tr>
      <w:tr w:rsidR="00235A48" w:rsidRPr="006D212E" w:rsidTr="00235A48">
        <w:trPr>
          <w:tblCellSpacing w:w="15" w:type="dxa"/>
        </w:trPr>
        <w:tc>
          <w:tcPr>
            <w:tcW w:w="0" w:type="auto"/>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lastRenderedPageBreak/>
              <w:t>8</w:t>
            </w:r>
          </w:p>
        </w:tc>
        <w:tc>
          <w:tcPr>
            <w:tcW w:w="3434"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Природа: дикие и домашние животные. Погода</w:t>
            </w:r>
          </w:p>
        </w:tc>
        <w:tc>
          <w:tcPr>
            <w:tcW w:w="1045"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15</w:t>
            </w:r>
          </w:p>
        </w:tc>
        <w:tc>
          <w:tcPr>
            <w:tcW w:w="1429"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w:t>
            </w:r>
          </w:p>
        </w:tc>
        <w:tc>
          <w:tcPr>
            <w:tcW w:w="1486"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0</w:t>
            </w:r>
          </w:p>
        </w:tc>
        <w:tc>
          <w:tcPr>
            <w:tcW w:w="1798"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 xml:space="preserve">[[Библиотека ЦОК </w:t>
            </w:r>
            <w:hyperlink r:id="rId15" w:history="1">
              <w:r w:rsidRPr="00235A48">
                <w:rPr>
                  <w:rFonts w:ascii="inherit" w:eastAsia="Times New Roman" w:hAnsi="inherit" w:cs="Times New Roman"/>
                  <w:color w:val="0000FF"/>
                  <w:sz w:val="24"/>
                  <w:szCs w:val="24"/>
                  <w:u w:val="single"/>
                  <w:lang w:val="ru-RU" w:eastAsia="ru-RU"/>
                </w:rPr>
                <w:t>https://m.edsoo.ru/7f413cd2</w:t>
              </w:r>
            </w:hyperlink>
            <w:r w:rsidRPr="00235A48">
              <w:rPr>
                <w:rFonts w:ascii="inherit" w:eastAsia="Times New Roman" w:hAnsi="inherit" w:cs="Times New Roman"/>
                <w:sz w:val="24"/>
                <w:szCs w:val="24"/>
                <w:lang w:val="ru-RU" w:eastAsia="ru-RU"/>
              </w:rPr>
              <w:t xml:space="preserve"> ]]</w:t>
            </w:r>
          </w:p>
        </w:tc>
      </w:tr>
      <w:tr w:rsidR="00235A48" w:rsidRPr="006D212E" w:rsidTr="00235A48">
        <w:trPr>
          <w:tblCellSpacing w:w="15" w:type="dxa"/>
        </w:trPr>
        <w:tc>
          <w:tcPr>
            <w:tcW w:w="0" w:type="auto"/>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9</w:t>
            </w:r>
          </w:p>
        </w:tc>
        <w:tc>
          <w:tcPr>
            <w:tcW w:w="3434"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Родной город (село). Транспорт</w:t>
            </w:r>
          </w:p>
        </w:tc>
        <w:tc>
          <w:tcPr>
            <w:tcW w:w="1045"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8</w:t>
            </w:r>
          </w:p>
        </w:tc>
        <w:tc>
          <w:tcPr>
            <w:tcW w:w="1429"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w:t>
            </w:r>
          </w:p>
        </w:tc>
        <w:tc>
          <w:tcPr>
            <w:tcW w:w="1486"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0</w:t>
            </w:r>
          </w:p>
        </w:tc>
        <w:tc>
          <w:tcPr>
            <w:tcW w:w="1798"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 xml:space="preserve">[[Библиотека ЦОК </w:t>
            </w:r>
            <w:hyperlink r:id="rId16" w:history="1">
              <w:r w:rsidRPr="00235A48">
                <w:rPr>
                  <w:rFonts w:ascii="inherit" w:eastAsia="Times New Roman" w:hAnsi="inherit" w:cs="Times New Roman"/>
                  <w:color w:val="0000FF"/>
                  <w:sz w:val="24"/>
                  <w:szCs w:val="24"/>
                  <w:u w:val="single"/>
                  <w:lang w:val="ru-RU" w:eastAsia="ru-RU"/>
                </w:rPr>
                <w:t>https://m.edsoo.ru/7f413cd2</w:t>
              </w:r>
            </w:hyperlink>
            <w:r w:rsidRPr="00235A48">
              <w:rPr>
                <w:rFonts w:ascii="inherit" w:eastAsia="Times New Roman" w:hAnsi="inherit" w:cs="Times New Roman"/>
                <w:sz w:val="24"/>
                <w:szCs w:val="24"/>
                <w:lang w:val="ru-RU" w:eastAsia="ru-RU"/>
              </w:rPr>
              <w:t xml:space="preserve"> ]]</w:t>
            </w:r>
          </w:p>
        </w:tc>
      </w:tr>
      <w:tr w:rsidR="00235A48" w:rsidRPr="006D212E" w:rsidTr="00235A48">
        <w:trPr>
          <w:tblCellSpacing w:w="15" w:type="dxa"/>
        </w:trPr>
        <w:tc>
          <w:tcPr>
            <w:tcW w:w="0" w:type="auto"/>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10</w:t>
            </w:r>
          </w:p>
        </w:tc>
        <w:tc>
          <w:tcPr>
            <w:tcW w:w="3434"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45"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17</w:t>
            </w:r>
          </w:p>
        </w:tc>
        <w:tc>
          <w:tcPr>
            <w:tcW w:w="1429"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w:t>
            </w:r>
          </w:p>
        </w:tc>
        <w:tc>
          <w:tcPr>
            <w:tcW w:w="1486"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введите значение</w:t>
            </w:r>
          </w:p>
        </w:tc>
        <w:tc>
          <w:tcPr>
            <w:tcW w:w="1798"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 xml:space="preserve">[[Библиотека ЦОК </w:t>
            </w:r>
            <w:hyperlink r:id="rId17" w:history="1">
              <w:r w:rsidRPr="00235A48">
                <w:rPr>
                  <w:rFonts w:ascii="inherit" w:eastAsia="Times New Roman" w:hAnsi="inherit" w:cs="Times New Roman"/>
                  <w:color w:val="0000FF"/>
                  <w:sz w:val="24"/>
                  <w:szCs w:val="24"/>
                  <w:u w:val="single"/>
                  <w:lang w:val="ru-RU" w:eastAsia="ru-RU"/>
                </w:rPr>
                <w:t>https://m.edsoo.ru/7f413cd2</w:t>
              </w:r>
            </w:hyperlink>
            <w:r w:rsidRPr="00235A48">
              <w:rPr>
                <w:rFonts w:ascii="inherit" w:eastAsia="Times New Roman" w:hAnsi="inherit" w:cs="Times New Roman"/>
                <w:sz w:val="24"/>
                <w:szCs w:val="24"/>
                <w:lang w:val="ru-RU" w:eastAsia="ru-RU"/>
              </w:rPr>
              <w:t xml:space="preserve"> ]]</w:t>
            </w:r>
          </w:p>
        </w:tc>
      </w:tr>
      <w:tr w:rsidR="00235A48" w:rsidRPr="006D212E" w:rsidTr="00235A48">
        <w:trPr>
          <w:tblCellSpacing w:w="15" w:type="dxa"/>
        </w:trPr>
        <w:tc>
          <w:tcPr>
            <w:tcW w:w="0" w:type="auto"/>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11</w:t>
            </w:r>
          </w:p>
        </w:tc>
        <w:tc>
          <w:tcPr>
            <w:tcW w:w="3434"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Выдающиеся люди родной страны и страны (стран) изучаемого языка: писатели, поэты</w:t>
            </w:r>
          </w:p>
        </w:tc>
        <w:tc>
          <w:tcPr>
            <w:tcW w:w="1045"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5</w:t>
            </w:r>
          </w:p>
        </w:tc>
        <w:tc>
          <w:tcPr>
            <w:tcW w:w="1429"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w:t>
            </w:r>
          </w:p>
        </w:tc>
        <w:tc>
          <w:tcPr>
            <w:tcW w:w="1486"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0</w:t>
            </w:r>
          </w:p>
        </w:tc>
        <w:tc>
          <w:tcPr>
            <w:tcW w:w="1798" w:type="dxa"/>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 xml:space="preserve">[[Библиотека ЦОК </w:t>
            </w:r>
            <w:hyperlink r:id="rId18" w:history="1">
              <w:r w:rsidRPr="00235A48">
                <w:rPr>
                  <w:rFonts w:ascii="inherit" w:eastAsia="Times New Roman" w:hAnsi="inherit" w:cs="Times New Roman"/>
                  <w:color w:val="0000FF"/>
                  <w:sz w:val="24"/>
                  <w:szCs w:val="24"/>
                  <w:u w:val="single"/>
                  <w:lang w:val="ru-RU" w:eastAsia="ru-RU"/>
                </w:rPr>
                <w:t>https://m.edsoo.ru/7f413cd2</w:t>
              </w:r>
            </w:hyperlink>
            <w:r w:rsidRPr="00235A48">
              <w:rPr>
                <w:rFonts w:ascii="inherit" w:eastAsia="Times New Roman" w:hAnsi="inherit" w:cs="Times New Roman"/>
                <w:sz w:val="24"/>
                <w:szCs w:val="24"/>
                <w:lang w:val="ru-RU" w:eastAsia="ru-RU"/>
              </w:rPr>
              <w:t xml:space="preserve"> ]]</w:t>
            </w:r>
          </w:p>
        </w:tc>
      </w:tr>
      <w:tr w:rsidR="00235A48" w:rsidRPr="00235A48" w:rsidTr="00235A48">
        <w:trPr>
          <w:tblCellSpacing w:w="15" w:type="dxa"/>
        </w:trPr>
        <w:tc>
          <w:tcPr>
            <w:tcW w:w="9716" w:type="dxa"/>
            <w:gridSpan w:val="6"/>
            <w:hideMark/>
          </w:tcPr>
          <w:p w:rsidR="00235A48" w:rsidRPr="00235A48" w:rsidRDefault="00235A48" w:rsidP="00235A48">
            <w:pPr>
              <w:spacing w:after="0"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Добавить строку</w:t>
            </w:r>
          </w:p>
        </w:tc>
      </w:tr>
      <w:tr w:rsidR="00235A48" w:rsidRPr="00235A48" w:rsidTr="00235A48">
        <w:trPr>
          <w:tblCellSpacing w:w="15" w:type="dxa"/>
        </w:trPr>
        <w:tc>
          <w:tcPr>
            <w:tcW w:w="3838" w:type="dxa"/>
            <w:gridSpan w:val="2"/>
            <w:hideMark/>
          </w:tcPr>
          <w:p w:rsidR="00235A48" w:rsidRPr="00235A48" w:rsidRDefault="00235A48" w:rsidP="00235A48">
            <w:pPr>
              <w:spacing w:before="100" w:beforeAutospacing="1" w:after="100" w:afterAutospacing="1" w:line="240" w:lineRule="auto"/>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ОБЩЕЕ КОЛИЧЕСТВО ЧАСОВ ПО ПРОГРАММЕ</w:t>
            </w:r>
          </w:p>
        </w:tc>
        <w:tc>
          <w:tcPr>
            <w:tcW w:w="1045"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102</w:t>
            </w:r>
          </w:p>
        </w:tc>
        <w:tc>
          <w:tcPr>
            <w:tcW w:w="1429"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10</w:t>
            </w:r>
          </w:p>
        </w:tc>
        <w:tc>
          <w:tcPr>
            <w:tcW w:w="1486"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r w:rsidRPr="00235A48">
              <w:rPr>
                <w:rFonts w:ascii="inherit" w:eastAsia="Times New Roman" w:hAnsi="inherit" w:cs="Times New Roman"/>
                <w:sz w:val="24"/>
                <w:szCs w:val="24"/>
                <w:lang w:val="ru-RU" w:eastAsia="ru-RU"/>
              </w:rPr>
              <w:t>0</w:t>
            </w:r>
          </w:p>
        </w:tc>
        <w:tc>
          <w:tcPr>
            <w:tcW w:w="1798" w:type="dxa"/>
            <w:hideMark/>
          </w:tcPr>
          <w:p w:rsidR="00235A48" w:rsidRPr="00235A48" w:rsidRDefault="00235A48" w:rsidP="00235A48">
            <w:pPr>
              <w:spacing w:after="0" w:line="240" w:lineRule="auto"/>
              <w:jc w:val="center"/>
              <w:rPr>
                <w:rFonts w:ascii="inherit" w:eastAsia="Times New Roman" w:hAnsi="inherit" w:cs="Times New Roman"/>
                <w:sz w:val="24"/>
                <w:szCs w:val="24"/>
                <w:lang w:val="ru-RU" w:eastAsia="ru-RU"/>
              </w:rPr>
            </w:pPr>
          </w:p>
        </w:tc>
      </w:tr>
    </w:tbl>
    <w:p w:rsidR="00235A48" w:rsidRDefault="00235A48" w:rsidP="00235A48">
      <w:pPr>
        <w:rPr>
          <w:lang w:val="ru-RU"/>
        </w:rPr>
      </w:pPr>
    </w:p>
    <w:p w:rsidR="00235A48" w:rsidRPr="00235A48" w:rsidRDefault="00235A48" w:rsidP="00235A48">
      <w:pPr>
        <w:jc w:val="center"/>
        <w:rPr>
          <w:rFonts w:ascii="Times New Roman" w:hAnsi="Times New Roman" w:cs="Times New Roman"/>
          <w:b/>
          <w:sz w:val="24"/>
          <w:szCs w:val="24"/>
          <w:lang w:val="ru-RU"/>
        </w:rPr>
      </w:pPr>
      <w:r w:rsidRPr="00235A48">
        <w:rPr>
          <w:rFonts w:ascii="Times New Roman" w:hAnsi="Times New Roman" w:cs="Times New Roman"/>
          <w:b/>
          <w:sz w:val="24"/>
          <w:szCs w:val="24"/>
          <w:lang w:val="ru-RU"/>
        </w:rPr>
        <w:t>КАЛЕНДАРНО-ТЕМАТИЧЕСКОЕ ПЛАНИРОВАНИЕ</w:t>
      </w:r>
    </w:p>
    <w:p w:rsidR="00235A48" w:rsidRPr="00235A48" w:rsidRDefault="00235A48" w:rsidP="00235A48">
      <w:pPr>
        <w:jc w:val="center"/>
        <w:rPr>
          <w:rFonts w:ascii="Times New Roman" w:hAnsi="Times New Roman" w:cs="Times New Roman"/>
          <w:b/>
          <w:sz w:val="24"/>
          <w:szCs w:val="24"/>
          <w:lang w:val="ru-RU"/>
        </w:rPr>
      </w:pPr>
      <w:r w:rsidRPr="00235A48">
        <w:rPr>
          <w:rFonts w:ascii="Times New Roman" w:hAnsi="Times New Roman" w:cs="Times New Roman"/>
          <w:b/>
          <w:sz w:val="24"/>
          <w:szCs w:val="24"/>
          <w:highlight w:val="cyan"/>
          <w:lang w:val="ru-RU"/>
        </w:rPr>
        <w:t>5 КЛАСС</w:t>
      </w:r>
    </w:p>
    <w:tbl>
      <w:tblPr>
        <w:tblpPr w:leftFromText="180" w:rightFromText="180" w:vertAnchor="text"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520"/>
        <w:gridCol w:w="1168"/>
        <w:gridCol w:w="1134"/>
      </w:tblGrid>
      <w:tr w:rsidR="00235A48" w:rsidRPr="0074447C" w:rsidTr="006D212E">
        <w:tc>
          <w:tcPr>
            <w:tcW w:w="959" w:type="dxa"/>
          </w:tcPr>
          <w:p w:rsidR="00235A48" w:rsidRPr="0074447C" w:rsidRDefault="00235A48" w:rsidP="006D212E">
            <w:pPr>
              <w:spacing w:after="0" w:line="240" w:lineRule="auto"/>
              <w:ind w:left="284"/>
              <w:jc w:val="center"/>
              <w:rPr>
                <w:rFonts w:ascii="Times New Roman" w:hAnsi="Times New Roman"/>
                <w:b/>
                <w:bCs/>
                <w:sz w:val="24"/>
                <w:szCs w:val="24"/>
              </w:rPr>
            </w:pPr>
            <w:r w:rsidRPr="0074447C">
              <w:rPr>
                <w:rFonts w:ascii="Times New Roman" w:hAnsi="Times New Roman"/>
                <w:b/>
                <w:bCs/>
                <w:sz w:val="24"/>
                <w:szCs w:val="24"/>
              </w:rPr>
              <w:t>№ п/п</w:t>
            </w:r>
          </w:p>
        </w:tc>
        <w:tc>
          <w:tcPr>
            <w:tcW w:w="6520" w:type="dxa"/>
          </w:tcPr>
          <w:p w:rsidR="00235A48" w:rsidRPr="0074447C" w:rsidRDefault="00235A48" w:rsidP="006D212E">
            <w:pPr>
              <w:spacing w:after="0" w:line="240" w:lineRule="auto"/>
              <w:ind w:left="284"/>
              <w:jc w:val="center"/>
              <w:rPr>
                <w:rFonts w:ascii="Times New Roman" w:hAnsi="Times New Roman"/>
                <w:b/>
                <w:bCs/>
                <w:sz w:val="24"/>
                <w:szCs w:val="24"/>
              </w:rPr>
            </w:pPr>
            <w:r w:rsidRPr="0074447C">
              <w:rPr>
                <w:rFonts w:ascii="Times New Roman" w:hAnsi="Times New Roman"/>
                <w:b/>
                <w:bCs/>
                <w:sz w:val="24"/>
                <w:szCs w:val="24"/>
              </w:rPr>
              <w:t>Тема урока</w:t>
            </w:r>
          </w:p>
        </w:tc>
        <w:tc>
          <w:tcPr>
            <w:tcW w:w="2302" w:type="dxa"/>
            <w:gridSpan w:val="2"/>
          </w:tcPr>
          <w:p w:rsidR="00235A48" w:rsidRPr="0074447C" w:rsidRDefault="00235A48" w:rsidP="006D212E">
            <w:pPr>
              <w:spacing w:after="0" w:line="240" w:lineRule="auto"/>
              <w:ind w:left="284"/>
              <w:jc w:val="center"/>
              <w:rPr>
                <w:rFonts w:ascii="Times New Roman" w:hAnsi="Times New Roman"/>
                <w:b/>
                <w:bCs/>
                <w:sz w:val="24"/>
                <w:szCs w:val="24"/>
              </w:rPr>
            </w:pPr>
            <w:r w:rsidRPr="0074447C">
              <w:rPr>
                <w:rFonts w:ascii="Times New Roman" w:hAnsi="Times New Roman"/>
                <w:b/>
                <w:bCs/>
                <w:sz w:val="24"/>
                <w:szCs w:val="24"/>
              </w:rPr>
              <w:t>Дата проведения</w:t>
            </w:r>
          </w:p>
        </w:tc>
      </w:tr>
      <w:tr w:rsidR="00235A48" w:rsidRPr="0074447C" w:rsidTr="006D212E">
        <w:tc>
          <w:tcPr>
            <w:tcW w:w="959" w:type="dxa"/>
          </w:tcPr>
          <w:p w:rsidR="00235A48" w:rsidRPr="0074447C" w:rsidRDefault="00235A48" w:rsidP="006D212E">
            <w:pPr>
              <w:spacing w:after="0" w:line="240" w:lineRule="auto"/>
              <w:ind w:left="284"/>
              <w:jc w:val="center"/>
              <w:rPr>
                <w:rFonts w:ascii="Times New Roman" w:hAnsi="Times New Roman"/>
                <w:b/>
                <w:bCs/>
                <w:sz w:val="24"/>
                <w:szCs w:val="24"/>
              </w:rPr>
            </w:pPr>
          </w:p>
        </w:tc>
        <w:tc>
          <w:tcPr>
            <w:tcW w:w="6520" w:type="dxa"/>
          </w:tcPr>
          <w:p w:rsidR="00235A48" w:rsidRPr="0074447C" w:rsidRDefault="00235A48" w:rsidP="006D212E">
            <w:pPr>
              <w:spacing w:after="0" w:line="240" w:lineRule="auto"/>
              <w:ind w:left="284"/>
              <w:jc w:val="center"/>
              <w:rPr>
                <w:rFonts w:ascii="Times New Roman" w:hAnsi="Times New Roman"/>
                <w:b/>
                <w:bCs/>
                <w:sz w:val="24"/>
                <w:szCs w:val="24"/>
              </w:rPr>
            </w:pPr>
          </w:p>
        </w:tc>
        <w:tc>
          <w:tcPr>
            <w:tcW w:w="1168" w:type="dxa"/>
          </w:tcPr>
          <w:p w:rsidR="00235A48" w:rsidRPr="0074447C" w:rsidRDefault="00235A48" w:rsidP="006D212E">
            <w:pPr>
              <w:spacing w:after="0" w:line="240" w:lineRule="auto"/>
              <w:ind w:left="284"/>
              <w:jc w:val="center"/>
              <w:rPr>
                <w:rFonts w:ascii="Times New Roman" w:hAnsi="Times New Roman"/>
                <w:b/>
                <w:bCs/>
                <w:sz w:val="24"/>
                <w:szCs w:val="24"/>
              </w:rPr>
            </w:pPr>
            <w:r w:rsidRPr="0074447C">
              <w:rPr>
                <w:rFonts w:ascii="Times New Roman" w:hAnsi="Times New Roman"/>
                <w:b/>
                <w:bCs/>
                <w:sz w:val="24"/>
                <w:szCs w:val="24"/>
              </w:rPr>
              <w:t>план</w:t>
            </w:r>
          </w:p>
        </w:tc>
        <w:tc>
          <w:tcPr>
            <w:tcW w:w="1134" w:type="dxa"/>
          </w:tcPr>
          <w:p w:rsidR="00235A48" w:rsidRPr="0074447C" w:rsidRDefault="00235A48" w:rsidP="006D212E">
            <w:pPr>
              <w:spacing w:after="0" w:line="240" w:lineRule="auto"/>
              <w:ind w:left="284"/>
              <w:jc w:val="center"/>
              <w:rPr>
                <w:rFonts w:ascii="Times New Roman" w:hAnsi="Times New Roman"/>
                <w:b/>
                <w:bCs/>
                <w:sz w:val="24"/>
                <w:szCs w:val="24"/>
              </w:rPr>
            </w:pPr>
            <w:r w:rsidRPr="0074447C">
              <w:rPr>
                <w:rFonts w:ascii="Times New Roman" w:hAnsi="Times New Roman"/>
                <w:b/>
                <w:bCs/>
                <w:sz w:val="24"/>
                <w:szCs w:val="24"/>
              </w:rPr>
              <w:t>факт</w:t>
            </w:r>
          </w:p>
        </w:tc>
      </w:tr>
      <w:tr w:rsidR="00235A48" w:rsidRPr="0074447C" w:rsidTr="006D212E">
        <w:tc>
          <w:tcPr>
            <w:tcW w:w="9781" w:type="dxa"/>
            <w:gridSpan w:val="4"/>
          </w:tcPr>
          <w:p w:rsidR="00235A48" w:rsidRPr="0074447C" w:rsidRDefault="00235A48" w:rsidP="006D212E">
            <w:pPr>
              <w:spacing w:after="0" w:line="240" w:lineRule="auto"/>
              <w:ind w:left="284"/>
              <w:jc w:val="center"/>
              <w:rPr>
                <w:rFonts w:ascii="Times New Roman" w:hAnsi="Times New Roman"/>
                <w:b/>
                <w:bCs/>
                <w:sz w:val="24"/>
                <w:szCs w:val="24"/>
              </w:rPr>
            </w:pPr>
            <w:r w:rsidRPr="0074447C">
              <w:rPr>
                <w:rFonts w:ascii="Times New Roman" w:hAnsi="Times New Roman"/>
                <w:b/>
                <w:bCs/>
                <w:sz w:val="24"/>
                <w:szCs w:val="24"/>
              </w:rPr>
              <w:t>Вводный модуль     10 часов</w:t>
            </w: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w:t>
            </w:r>
          </w:p>
        </w:tc>
        <w:tc>
          <w:tcPr>
            <w:tcW w:w="6520"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Экскурсия по учебнику</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0</w:t>
            </w:r>
            <w:r w:rsidR="006D212E">
              <w:rPr>
                <w:rFonts w:ascii="Times New Roman" w:hAnsi="Times New Roman"/>
                <w:bCs/>
                <w:sz w:val="24"/>
                <w:szCs w:val="24"/>
              </w:rPr>
              <w:t>5</w:t>
            </w:r>
            <w:r w:rsidRPr="0074447C">
              <w:rPr>
                <w:rFonts w:ascii="Times New Roman" w:hAnsi="Times New Roman"/>
                <w:bCs/>
                <w:sz w:val="24"/>
                <w:szCs w:val="24"/>
              </w:rPr>
              <w:t>.09</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w:t>
            </w:r>
          </w:p>
        </w:tc>
        <w:tc>
          <w:tcPr>
            <w:tcW w:w="6520"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sz w:val="24"/>
                <w:szCs w:val="24"/>
              </w:rPr>
              <w:t>Английский алфавит</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0</w:t>
            </w:r>
            <w:r>
              <w:rPr>
                <w:rFonts w:ascii="Times New Roman" w:hAnsi="Times New Roman"/>
                <w:bCs/>
                <w:sz w:val="24"/>
                <w:szCs w:val="24"/>
              </w:rPr>
              <w:t>6</w:t>
            </w:r>
            <w:r w:rsidRPr="0074447C">
              <w:rPr>
                <w:rFonts w:ascii="Times New Roman" w:hAnsi="Times New Roman"/>
                <w:bCs/>
                <w:sz w:val="24"/>
                <w:szCs w:val="24"/>
              </w:rPr>
              <w:t>.09</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3</w:t>
            </w:r>
          </w:p>
        </w:tc>
        <w:tc>
          <w:tcPr>
            <w:tcW w:w="6520"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sz w:val="24"/>
                <w:szCs w:val="24"/>
              </w:rPr>
              <w:t xml:space="preserve">Английский алфавит </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0</w:t>
            </w:r>
            <w:r>
              <w:rPr>
                <w:rFonts w:ascii="Times New Roman" w:hAnsi="Times New Roman"/>
                <w:bCs/>
                <w:sz w:val="24"/>
                <w:szCs w:val="24"/>
              </w:rPr>
              <w:t>7</w:t>
            </w:r>
            <w:r w:rsidRPr="0074447C">
              <w:rPr>
                <w:rFonts w:ascii="Times New Roman" w:hAnsi="Times New Roman"/>
                <w:bCs/>
                <w:sz w:val="24"/>
                <w:szCs w:val="24"/>
              </w:rPr>
              <w:t>.09</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4</w:t>
            </w:r>
          </w:p>
        </w:tc>
        <w:tc>
          <w:tcPr>
            <w:tcW w:w="6520" w:type="dxa"/>
          </w:tcPr>
          <w:p w:rsidR="00235A48" w:rsidRPr="0074447C" w:rsidRDefault="00235A48" w:rsidP="006D212E">
            <w:pPr>
              <w:spacing w:after="0" w:line="240" w:lineRule="auto"/>
              <w:ind w:left="284"/>
              <w:rPr>
                <w:rFonts w:ascii="Times New Roman" w:hAnsi="Times New Roman"/>
                <w:sz w:val="24"/>
                <w:szCs w:val="24"/>
              </w:rPr>
            </w:pPr>
            <w:r w:rsidRPr="0074447C">
              <w:rPr>
                <w:rFonts w:ascii="Times New Roman" w:hAnsi="Times New Roman"/>
                <w:sz w:val="24"/>
                <w:szCs w:val="24"/>
              </w:rPr>
              <w:t>Английский алфавит</w:t>
            </w:r>
          </w:p>
        </w:tc>
        <w:tc>
          <w:tcPr>
            <w:tcW w:w="1168" w:type="dxa"/>
          </w:tcPr>
          <w:p w:rsidR="00235A48" w:rsidRPr="0074447C" w:rsidRDefault="006D212E" w:rsidP="006D212E">
            <w:pPr>
              <w:spacing w:after="0" w:line="240" w:lineRule="auto"/>
              <w:ind w:left="284"/>
              <w:rPr>
                <w:rFonts w:ascii="Times New Roman" w:hAnsi="Times New Roman"/>
                <w:bCs/>
                <w:sz w:val="24"/>
                <w:szCs w:val="24"/>
              </w:rPr>
            </w:pPr>
            <w:r>
              <w:rPr>
                <w:rFonts w:ascii="Times New Roman" w:hAnsi="Times New Roman"/>
                <w:bCs/>
                <w:sz w:val="24"/>
                <w:szCs w:val="24"/>
              </w:rPr>
              <w:t>12</w:t>
            </w:r>
            <w:r w:rsidR="00235A48" w:rsidRPr="0074447C">
              <w:rPr>
                <w:rFonts w:ascii="Times New Roman" w:hAnsi="Times New Roman"/>
                <w:bCs/>
                <w:sz w:val="24"/>
                <w:szCs w:val="24"/>
              </w:rPr>
              <w:t>.09</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5</w:t>
            </w:r>
          </w:p>
        </w:tc>
        <w:tc>
          <w:tcPr>
            <w:tcW w:w="6520" w:type="dxa"/>
          </w:tcPr>
          <w:p w:rsidR="00235A48" w:rsidRPr="0074447C" w:rsidRDefault="00235A48" w:rsidP="006D212E">
            <w:pPr>
              <w:spacing w:after="0" w:line="240" w:lineRule="auto"/>
              <w:ind w:left="284"/>
              <w:rPr>
                <w:rFonts w:ascii="Times New Roman" w:hAnsi="Times New Roman"/>
                <w:sz w:val="24"/>
                <w:szCs w:val="24"/>
              </w:rPr>
            </w:pPr>
            <w:r w:rsidRPr="0074447C">
              <w:rPr>
                <w:rFonts w:ascii="Times New Roman" w:hAnsi="Times New Roman"/>
                <w:sz w:val="24"/>
                <w:szCs w:val="24"/>
              </w:rPr>
              <w:t>Английский алфавит</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13</w:t>
            </w:r>
            <w:r w:rsidRPr="0074447C">
              <w:rPr>
                <w:rFonts w:ascii="Times New Roman" w:hAnsi="Times New Roman"/>
                <w:bCs/>
                <w:sz w:val="24"/>
                <w:szCs w:val="24"/>
              </w:rPr>
              <w:t>.09</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6</w:t>
            </w:r>
          </w:p>
        </w:tc>
        <w:tc>
          <w:tcPr>
            <w:tcW w:w="6520" w:type="dxa"/>
          </w:tcPr>
          <w:p w:rsidR="00235A48" w:rsidRPr="0074447C" w:rsidRDefault="00235A48" w:rsidP="006D212E">
            <w:pPr>
              <w:spacing w:after="0" w:line="240" w:lineRule="auto"/>
              <w:ind w:left="284"/>
              <w:rPr>
                <w:rFonts w:ascii="Times New Roman" w:hAnsi="Times New Roman"/>
                <w:sz w:val="24"/>
                <w:szCs w:val="24"/>
              </w:rPr>
            </w:pPr>
            <w:r w:rsidRPr="0074447C">
              <w:rPr>
                <w:rFonts w:ascii="Times New Roman" w:hAnsi="Times New Roman"/>
                <w:sz w:val="24"/>
                <w:szCs w:val="24"/>
              </w:rPr>
              <w:t xml:space="preserve">Числительные </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w:t>
            </w:r>
            <w:r>
              <w:rPr>
                <w:rFonts w:ascii="Times New Roman" w:hAnsi="Times New Roman"/>
                <w:bCs/>
                <w:sz w:val="24"/>
                <w:szCs w:val="24"/>
              </w:rPr>
              <w:t>4</w:t>
            </w:r>
            <w:r w:rsidRPr="0074447C">
              <w:rPr>
                <w:rFonts w:ascii="Times New Roman" w:hAnsi="Times New Roman"/>
                <w:bCs/>
                <w:sz w:val="24"/>
                <w:szCs w:val="24"/>
              </w:rPr>
              <w:t>.09</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7</w:t>
            </w:r>
          </w:p>
        </w:tc>
        <w:tc>
          <w:tcPr>
            <w:tcW w:w="6520" w:type="dxa"/>
          </w:tcPr>
          <w:p w:rsidR="00235A48" w:rsidRPr="0074447C" w:rsidRDefault="00235A48" w:rsidP="006D212E">
            <w:pPr>
              <w:spacing w:after="0" w:line="240" w:lineRule="auto"/>
              <w:ind w:left="284"/>
              <w:rPr>
                <w:rFonts w:ascii="Times New Roman" w:hAnsi="Times New Roman"/>
                <w:sz w:val="24"/>
                <w:szCs w:val="24"/>
              </w:rPr>
            </w:pPr>
            <w:r w:rsidRPr="0074447C">
              <w:rPr>
                <w:rFonts w:ascii="Times New Roman" w:hAnsi="Times New Roman"/>
                <w:sz w:val="24"/>
                <w:szCs w:val="24"/>
              </w:rPr>
              <w:t xml:space="preserve">Цвета </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w:t>
            </w:r>
            <w:r w:rsidR="006D212E">
              <w:rPr>
                <w:rFonts w:ascii="Times New Roman" w:hAnsi="Times New Roman"/>
                <w:bCs/>
                <w:sz w:val="24"/>
                <w:szCs w:val="24"/>
              </w:rPr>
              <w:t>9</w:t>
            </w:r>
            <w:r w:rsidRPr="0074447C">
              <w:rPr>
                <w:rFonts w:ascii="Times New Roman" w:hAnsi="Times New Roman"/>
                <w:bCs/>
                <w:sz w:val="24"/>
                <w:szCs w:val="24"/>
              </w:rPr>
              <w:t>.09</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8</w:t>
            </w:r>
          </w:p>
        </w:tc>
        <w:tc>
          <w:tcPr>
            <w:tcW w:w="6520" w:type="dxa"/>
          </w:tcPr>
          <w:p w:rsidR="00235A48" w:rsidRPr="0074447C" w:rsidRDefault="00235A48" w:rsidP="006D212E">
            <w:pPr>
              <w:spacing w:after="0" w:line="240" w:lineRule="auto"/>
              <w:ind w:left="284"/>
              <w:rPr>
                <w:rFonts w:ascii="Times New Roman" w:hAnsi="Times New Roman"/>
                <w:sz w:val="24"/>
                <w:szCs w:val="24"/>
              </w:rPr>
            </w:pPr>
            <w:r w:rsidRPr="0074447C">
              <w:rPr>
                <w:rFonts w:ascii="Times New Roman" w:hAnsi="Times New Roman"/>
                <w:sz w:val="24"/>
                <w:szCs w:val="24"/>
              </w:rPr>
              <w:t xml:space="preserve">Глаголы </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20</w:t>
            </w:r>
            <w:r w:rsidRPr="0074447C">
              <w:rPr>
                <w:rFonts w:ascii="Times New Roman" w:hAnsi="Times New Roman"/>
                <w:bCs/>
                <w:sz w:val="24"/>
                <w:szCs w:val="24"/>
              </w:rPr>
              <w:t>.09</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9</w:t>
            </w:r>
          </w:p>
        </w:tc>
        <w:tc>
          <w:tcPr>
            <w:tcW w:w="6520" w:type="dxa"/>
          </w:tcPr>
          <w:p w:rsidR="00235A48" w:rsidRPr="0074447C" w:rsidRDefault="00235A48" w:rsidP="006D212E">
            <w:pPr>
              <w:spacing w:after="0" w:line="240" w:lineRule="auto"/>
              <w:ind w:left="284"/>
              <w:rPr>
                <w:rFonts w:ascii="Times New Roman" w:hAnsi="Times New Roman"/>
                <w:sz w:val="24"/>
                <w:szCs w:val="24"/>
              </w:rPr>
            </w:pPr>
            <w:r w:rsidRPr="0074447C">
              <w:rPr>
                <w:rFonts w:ascii="Times New Roman" w:hAnsi="Times New Roman"/>
                <w:sz w:val="24"/>
                <w:szCs w:val="24"/>
              </w:rPr>
              <w:t>Школьные принадлежности</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21</w:t>
            </w:r>
            <w:r w:rsidRPr="0074447C">
              <w:rPr>
                <w:rFonts w:ascii="Times New Roman" w:hAnsi="Times New Roman"/>
                <w:bCs/>
                <w:sz w:val="24"/>
                <w:szCs w:val="24"/>
              </w:rPr>
              <w:t>.09</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10</w:t>
            </w:r>
          </w:p>
        </w:tc>
        <w:tc>
          <w:tcPr>
            <w:tcW w:w="6520" w:type="dxa"/>
          </w:tcPr>
          <w:p w:rsidR="00235A48" w:rsidRPr="00235A48" w:rsidRDefault="00235A48" w:rsidP="006D212E">
            <w:pPr>
              <w:spacing w:after="0" w:line="240" w:lineRule="auto"/>
              <w:ind w:left="284"/>
              <w:rPr>
                <w:rFonts w:ascii="Times New Roman" w:hAnsi="Times New Roman"/>
                <w:sz w:val="24"/>
                <w:szCs w:val="24"/>
                <w:lang w:val="ru-RU"/>
              </w:rPr>
            </w:pPr>
            <w:r w:rsidRPr="00235A48">
              <w:rPr>
                <w:rFonts w:ascii="Times New Roman" w:hAnsi="Times New Roman"/>
                <w:b/>
                <w:sz w:val="24"/>
                <w:szCs w:val="24"/>
                <w:lang w:val="ru-RU"/>
              </w:rPr>
              <w:t>Проверочная работа по вводному модулю</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w:t>
            </w:r>
            <w:r w:rsidR="006D212E">
              <w:rPr>
                <w:rFonts w:ascii="Times New Roman" w:hAnsi="Times New Roman"/>
                <w:bCs/>
                <w:sz w:val="24"/>
                <w:szCs w:val="24"/>
              </w:rPr>
              <w:t>6</w:t>
            </w:r>
            <w:r w:rsidRPr="0074447C">
              <w:rPr>
                <w:rFonts w:ascii="Times New Roman" w:hAnsi="Times New Roman"/>
                <w:bCs/>
                <w:sz w:val="24"/>
                <w:szCs w:val="24"/>
              </w:rPr>
              <w:t>.09</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p>
        </w:tc>
        <w:tc>
          <w:tcPr>
            <w:tcW w:w="6520" w:type="dxa"/>
          </w:tcPr>
          <w:p w:rsidR="00235A48" w:rsidRPr="0074447C" w:rsidRDefault="00235A48" w:rsidP="006D212E">
            <w:pPr>
              <w:spacing w:after="0" w:line="240" w:lineRule="auto"/>
              <w:jc w:val="center"/>
              <w:rPr>
                <w:rFonts w:ascii="Times New Roman" w:hAnsi="Times New Roman"/>
                <w:b/>
                <w:sz w:val="24"/>
                <w:szCs w:val="24"/>
              </w:rPr>
            </w:pPr>
            <w:r w:rsidRPr="0074447C">
              <w:rPr>
                <w:rFonts w:ascii="Times New Roman" w:hAnsi="Times New Roman"/>
                <w:b/>
                <w:sz w:val="24"/>
                <w:szCs w:val="24"/>
              </w:rPr>
              <w:tab/>
              <w:t>Модуль 1. «Школа» (10 часов)</w:t>
            </w:r>
          </w:p>
        </w:tc>
        <w:tc>
          <w:tcPr>
            <w:tcW w:w="1168" w:type="dxa"/>
          </w:tcPr>
          <w:p w:rsidR="00235A48" w:rsidRPr="0074447C" w:rsidRDefault="00235A48" w:rsidP="006D212E">
            <w:pPr>
              <w:spacing w:after="0" w:line="240" w:lineRule="auto"/>
              <w:ind w:left="284"/>
              <w:rPr>
                <w:rFonts w:ascii="Times New Roman" w:hAnsi="Times New Roman"/>
                <w:bCs/>
                <w:sz w:val="24"/>
                <w:szCs w:val="24"/>
              </w:rPr>
            </w:pP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11</w:t>
            </w:r>
          </w:p>
        </w:tc>
        <w:tc>
          <w:tcPr>
            <w:tcW w:w="6520" w:type="dxa"/>
          </w:tcPr>
          <w:p w:rsidR="00235A48" w:rsidRPr="0074447C" w:rsidRDefault="00235A48" w:rsidP="006D212E">
            <w:pPr>
              <w:spacing w:after="0" w:line="240" w:lineRule="auto"/>
              <w:ind w:left="284"/>
              <w:rPr>
                <w:rFonts w:ascii="Times New Roman" w:hAnsi="Times New Roman"/>
                <w:b/>
                <w:sz w:val="24"/>
                <w:szCs w:val="24"/>
              </w:rPr>
            </w:pPr>
            <w:r w:rsidRPr="0074447C">
              <w:rPr>
                <w:rFonts w:ascii="Times New Roman" w:hAnsi="Times New Roman"/>
                <w:sz w:val="24"/>
                <w:szCs w:val="24"/>
              </w:rPr>
              <w:t>Школа!</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2</w:t>
            </w:r>
            <w:r w:rsidR="006D212E">
              <w:rPr>
                <w:rFonts w:ascii="Times New Roman" w:hAnsi="Times New Roman"/>
                <w:bCs/>
                <w:sz w:val="24"/>
                <w:szCs w:val="24"/>
              </w:rPr>
              <w:t>7</w:t>
            </w:r>
            <w:r w:rsidRPr="0074447C">
              <w:rPr>
                <w:rFonts w:ascii="Times New Roman" w:hAnsi="Times New Roman"/>
                <w:bCs/>
                <w:sz w:val="24"/>
                <w:szCs w:val="24"/>
              </w:rPr>
              <w:t>.09</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12</w:t>
            </w:r>
          </w:p>
        </w:tc>
        <w:tc>
          <w:tcPr>
            <w:tcW w:w="6520" w:type="dxa"/>
          </w:tcPr>
          <w:p w:rsidR="00235A48" w:rsidRPr="0074447C" w:rsidRDefault="00235A48" w:rsidP="006D212E">
            <w:pPr>
              <w:spacing w:after="0" w:line="240" w:lineRule="auto"/>
              <w:ind w:left="284"/>
              <w:rPr>
                <w:rFonts w:ascii="Times New Roman" w:hAnsi="Times New Roman"/>
                <w:b/>
                <w:sz w:val="24"/>
                <w:szCs w:val="24"/>
              </w:rPr>
            </w:pPr>
            <w:r w:rsidRPr="0074447C">
              <w:rPr>
                <w:rFonts w:ascii="Times New Roman" w:hAnsi="Times New Roman"/>
                <w:sz w:val="24"/>
                <w:szCs w:val="24"/>
              </w:rPr>
              <w:t>Первый день!</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w:t>
            </w:r>
            <w:r>
              <w:rPr>
                <w:rFonts w:ascii="Times New Roman" w:hAnsi="Times New Roman"/>
                <w:bCs/>
                <w:sz w:val="24"/>
                <w:szCs w:val="24"/>
              </w:rPr>
              <w:t>8</w:t>
            </w:r>
            <w:r w:rsidRPr="0074447C">
              <w:rPr>
                <w:rFonts w:ascii="Times New Roman" w:hAnsi="Times New Roman"/>
                <w:bCs/>
                <w:sz w:val="24"/>
                <w:szCs w:val="24"/>
              </w:rPr>
              <w:t>.09</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13</w:t>
            </w:r>
          </w:p>
        </w:tc>
        <w:tc>
          <w:tcPr>
            <w:tcW w:w="6520" w:type="dxa"/>
          </w:tcPr>
          <w:p w:rsidR="00235A48" w:rsidRPr="0074447C" w:rsidRDefault="00235A48" w:rsidP="006D212E">
            <w:pPr>
              <w:spacing w:after="0" w:line="240" w:lineRule="auto"/>
              <w:ind w:left="284"/>
              <w:rPr>
                <w:rFonts w:ascii="Times New Roman" w:hAnsi="Times New Roman"/>
                <w:b/>
                <w:sz w:val="24"/>
                <w:szCs w:val="24"/>
              </w:rPr>
            </w:pPr>
            <w:r w:rsidRPr="0074447C">
              <w:rPr>
                <w:rFonts w:ascii="Times New Roman" w:hAnsi="Times New Roman"/>
                <w:sz w:val="24"/>
                <w:szCs w:val="24"/>
              </w:rPr>
              <w:t>Любимые предметы</w:t>
            </w:r>
          </w:p>
        </w:tc>
        <w:tc>
          <w:tcPr>
            <w:tcW w:w="1168" w:type="dxa"/>
          </w:tcPr>
          <w:p w:rsidR="00235A48" w:rsidRPr="0074447C" w:rsidRDefault="006D212E" w:rsidP="006D212E">
            <w:pPr>
              <w:spacing w:after="0" w:line="240" w:lineRule="auto"/>
              <w:ind w:left="284"/>
              <w:rPr>
                <w:rFonts w:ascii="Times New Roman" w:hAnsi="Times New Roman"/>
                <w:bCs/>
                <w:sz w:val="24"/>
                <w:szCs w:val="24"/>
              </w:rPr>
            </w:pPr>
            <w:r>
              <w:rPr>
                <w:rFonts w:ascii="Times New Roman" w:hAnsi="Times New Roman"/>
                <w:bCs/>
                <w:sz w:val="24"/>
                <w:szCs w:val="24"/>
              </w:rPr>
              <w:t>03</w:t>
            </w:r>
            <w:r w:rsidR="00235A48" w:rsidRPr="0074447C">
              <w:rPr>
                <w:rFonts w:ascii="Times New Roman" w:hAnsi="Times New Roman"/>
                <w:bCs/>
                <w:sz w:val="24"/>
                <w:szCs w:val="24"/>
              </w:rPr>
              <w:t>.</w:t>
            </w:r>
            <w:r>
              <w:rPr>
                <w:rFonts w:ascii="Times New Roman" w:hAnsi="Times New Roman"/>
                <w:bCs/>
                <w:sz w:val="24"/>
                <w:szCs w:val="24"/>
              </w:rPr>
              <w:t>10</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14</w:t>
            </w:r>
          </w:p>
        </w:tc>
        <w:tc>
          <w:tcPr>
            <w:tcW w:w="6520" w:type="dxa"/>
          </w:tcPr>
          <w:p w:rsidR="00235A48" w:rsidRPr="0074447C" w:rsidRDefault="00235A48" w:rsidP="006D212E">
            <w:pPr>
              <w:spacing w:after="0" w:line="240" w:lineRule="auto"/>
              <w:ind w:left="284" w:firstLine="67"/>
              <w:rPr>
                <w:rFonts w:ascii="Times New Roman" w:hAnsi="Times New Roman"/>
                <w:b/>
                <w:sz w:val="24"/>
                <w:szCs w:val="24"/>
              </w:rPr>
            </w:pPr>
            <w:r w:rsidRPr="0074447C">
              <w:rPr>
                <w:rFonts w:ascii="Times New Roman" w:hAnsi="Times New Roman"/>
                <w:sz w:val="24"/>
                <w:szCs w:val="24"/>
              </w:rPr>
              <w:t>Английские школы</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04.10</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lastRenderedPageBreak/>
              <w:t>15</w:t>
            </w:r>
          </w:p>
        </w:tc>
        <w:tc>
          <w:tcPr>
            <w:tcW w:w="6520" w:type="dxa"/>
          </w:tcPr>
          <w:p w:rsidR="00235A48" w:rsidRPr="0074447C" w:rsidRDefault="00235A48" w:rsidP="006D212E">
            <w:pPr>
              <w:spacing w:after="0" w:line="240" w:lineRule="auto"/>
              <w:ind w:left="284" w:firstLine="67"/>
              <w:rPr>
                <w:rFonts w:ascii="Times New Roman" w:hAnsi="Times New Roman"/>
                <w:b/>
                <w:sz w:val="24"/>
                <w:szCs w:val="24"/>
              </w:rPr>
            </w:pPr>
            <w:r w:rsidRPr="0074447C">
              <w:rPr>
                <w:rFonts w:ascii="Times New Roman" w:hAnsi="Times New Roman"/>
                <w:sz w:val="24"/>
                <w:szCs w:val="24"/>
              </w:rPr>
              <w:t>Школьная жизнь</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0</w:t>
            </w:r>
            <w:r>
              <w:rPr>
                <w:rFonts w:ascii="Times New Roman" w:hAnsi="Times New Roman"/>
                <w:bCs/>
                <w:sz w:val="24"/>
                <w:szCs w:val="24"/>
              </w:rPr>
              <w:t>5</w:t>
            </w:r>
            <w:r w:rsidRPr="0074447C">
              <w:rPr>
                <w:rFonts w:ascii="Times New Roman" w:hAnsi="Times New Roman"/>
                <w:bCs/>
                <w:sz w:val="24"/>
                <w:szCs w:val="24"/>
              </w:rPr>
              <w:t>.10</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16</w:t>
            </w:r>
          </w:p>
        </w:tc>
        <w:tc>
          <w:tcPr>
            <w:tcW w:w="6520" w:type="dxa"/>
          </w:tcPr>
          <w:p w:rsidR="00235A48" w:rsidRPr="0074447C" w:rsidRDefault="00235A48" w:rsidP="006D212E">
            <w:pPr>
              <w:spacing w:after="0" w:line="240" w:lineRule="auto"/>
              <w:ind w:left="284" w:firstLine="67"/>
              <w:rPr>
                <w:rFonts w:ascii="Times New Roman" w:hAnsi="Times New Roman"/>
                <w:b/>
                <w:sz w:val="24"/>
                <w:szCs w:val="24"/>
              </w:rPr>
            </w:pPr>
            <w:r w:rsidRPr="0074447C">
              <w:rPr>
                <w:rFonts w:ascii="Times New Roman" w:hAnsi="Times New Roman"/>
                <w:sz w:val="24"/>
                <w:szCs w:val="24"/>
              </w:rPr>
              <w:t>Приветствия</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10</w:t>
            </w:r>
            <w:r w:rsidR="00235A48" w:rsidRPr="0074447C">
              <w:rPr>
                <w:rFonts w:ascii="Times New Roman" w:hAnsi="Times New Roman"/>
                <w:bCs/>
                <w:sz w:val="24"/>
                <w:szCs w:val="24"/>
              </w:rPr>
              <w:t>.10</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17</w:t>
            </w:r>
          </w:p>
        </w:tc>
        <w:tc>
          <w:tcPr>
            <w:tcW w:w="6520" w:type="dxa"/>
          </w:tcPr>
          <w:p w:rsidR="00235A48" w:rsidRPr="0074447C" w:rsidRDefault="00235A48" w:rsidP="006D212E">
            <w:pPr>
              <w:spacing w:after="0" w:line="240" w:lineRule="auto"/>
              <w:ind w:left="284" w:firstLine="67"/>
              <w:rPr>
                <w:rFonts w:ascii="Times New Roman" w:hAnsi="Times New Roman"/>
                <w:b/>
                <w:sz w:val="24"/>
                <w:szCs w:val="24"/>
              </w:rPr>
            </w:pPr>
            <w:r w:rsidRPr="0074447C">
              <w:rPr>
                <w:rFonts w:ascii="Times New Roman" w:hAnsi="Times New Roman"/>
                <w:sz w:val="24"/>
                <w:szCs w:val="24"/>
              </w:rPr>
              <w:t>На уроке</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11</w:t>
            </w:r>
            <w:r w:rsidRPr="0074447C">
              <w:rPr>
                <w:rFonts w:ascii="Times New Roman" w:hAnsi="Times New Roman"/>
                <w:bCs/>
                <w:sz w:val="24"/>
                <w:szCs w:val="24"/>
              </w:rPr>
              <w:t>.10</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18</w:t>
            </w:r>
          </w:p>
        </w:tc>
        <w:tc>
          <w:tcPr>
            <w:tcW w:w="6520" w:type="dxa"/>
          </w:tcPr>
          <w:p w:rsidR="00235A48" w:rsidRPr="0074447C" w:rsidRDefault="00235A48" w:rsidP="006D212E">
            <w:pPr>
              <w:spacing w:after="0" w:line="240" w:lineRule="auto"/>
              <w:ind w:firstLine="351"/>
              <w:rPr>
                <w:rFonts w:ascii="Times New Roman" w:hAnsi="Times New Roman"/>
                <w:b/>
                <w:sz w:val="24"/>
                <w:szCs w:val="24"/>
              </w:rPr>
            </w:pPr>
            <w:r w:rsidRPr="0074447C">
              <w:rPr>
                <w:rFonts w:ascii="Times New Roman" w:hAnsi="Times New Roman"/>
                <w:b/>
                <w:sz w:val="24"/>
                <w:szCs w:val="24"/>
              </w:rPr>
              <w:t>Контрольная работа № 1 «Школа</w:t>
            </w:r>
            <w:r w:rsidRPr="0074447C">
              <w:rPr>
                <w:rFonts w:ascii="Times New Roman" w:hAnsi="Times New Roman"/>
                <w:sz w:val="24"/>
                <w:szCs w:val="24"/>
              </w:rPr>
              <w:t>»</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12</w:t>
            </w:r>
            <w:r w:rsidRPr="0074447C">
              <w:rPr>
                <w:rFonts w:ascii="Times New Roman" w:hAnsi="Times New Roman"/>
                <w:bCs/>
                <w:sz w:val="24"/>
                <w:szCs w:val="24"/>
              </w:rPr>
              <w:t>.10</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19</w:t>
            </w:r>
          </w:p>
        </w:tc>
        <w:tc>
          <w:tcPr>
            <w:tcW w:w="6520" w:type="dxa"/>
          </w:tcPr>
          <w:p w:rsidR="00235A48" w:rsidRPr="00235A48" w:rsidRDefault="00235A48" w:rsidP="006D212E">
            <w:pPr>
              <w:autoSpaceDE w:val="0"/>
              <w:autoSpaceDN w:val="0"/>
              <w:adjustRightInd w:val="0"/>
              <w:spacing w:after="0" w:line="240" w:lineRule="auto"/>
              <w:ind w:firstLine="351"/>
              <w:rPr>
                <w:rFonts w:ascii="Times New Roman" w:hAnsi="Times New Roman"/>
                <w:sz w:val="24"/>
                <w:szCs w:val="24"/>
                <w:lang w:val="ru-RU"/>
              </w:rPr>
            </w:pPr>
            <w:r w:rsidRPr="00235A48">
              <w:rPr>
                <w:rFonts w:ascii="Times New Roman" w:hAnsi="Times New Roman"/>
                <w:sz w:val="24"/>
                <w:szCs w:val="24"/>
                <w:lang w:val="ru-RU"/>
              </w:rPr>
              <w:t>Сказка «Джек и бобовое зернышко»</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17</w:t>
            </w:r>
            <w:r w:rsidR="00235A48" w:rsidRPr="0074447C">
              <w:rPr>
                <w:rFonts w:ascii="Times New Roman" w:hAnsi="Times New Roman"/>
                <w:bCs/>
                <w:sz w:val="24"/>
                <w:szCs w:val="24"/>
              </w:rPr>
              <w:t>.10</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20</w:t>
            </w:r>
          </w:p>
        </w:tc>
        <w:tc>
          <w:tcPr>
            <w:tcW w:w="6520" w:type="dxa"/>
          </w:tcPr>
          <w:p w:rsidR="00235A48" w:rsidRPr="0074447C" w:rsidRDefault="00235A48" w:rsidP="006D212E">
            <w:pPr>
              <w:spacing w:after="0" w:line="240" w:lineRule="auto"/>
              <w:ind w:left="284" w:firstLine="67"/>
              <w:rPr>
                <w:rFonts w:ascii="Times New Roman" w:hAnsi="Times New Roman"/>
                <w:b/>
                <w:sz w:val="24"/>
                <w:szCs w:val="24"/>
              </w:rPr>
            </w:pPr>
            <w:r w:rsidRPr="0074447C">
              <w:rPr>
                <w:rFonts w:ascii="Times New Roman" w:hAnsi="Times New Roman"/>
                <w:sz w:val="24"/>
                <w:szCs w:val="24"/>
              </w:rPr>
              <w:t>Школьные анкеты</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w:t>
            </w:r>
            <w:r>
              <w:rPr>
                <w:rFonts w:ascii="Times New Roman" w:hAnsi="Times New Roman"/>
                <w:bCs/>
                <w:sz w:val="24"/>
                <w:szCs w:val="24"/>
              </w:rPr>
              <w:t>8</w:t>
            </w:r>
            <w:r w:rsidRPr="0074447C">
              <w:rPr>
                <w:rFonts w:ascii="Times New Roman" w:hAnsi="Times New Roman"/>
                <w:bCs/>
                <w:sz w:val="24"/>
                <w:szCs w:val="24"/>
              </w:rPr>
              <w:t>.10</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p>
        </w:tc>
        <w:tc>
          <w:tcPr>
            <w:tcW w:w="6520" w:type="dxa"/>
          </w:tcPr>
          <w:p w:rsidR="00235A48" w:rsidRPr="0074447C" w:rsidRDefault="00235A48" w:rsidP="006D212E">
            <w:pPr>
              <w:spacing w:after="0" w:line="240" w:lineRule="auto"/>
              <w:ind w:left="284" w:firstLine="67"/>
              <w:jc w:val="center"/>
              <w:rPr>
                <w:rFonts w:ascii="Times New Roman" w:hAnsi="Times New Roman"/>
                <w:sz w:val="24"/>
                <w:szCs w:val="24"/>
              </w:rPr>
            </w:pPr>
            <w:r w:rsidRPr="0074447C">
              <w:rPr>
                <w:rFonts w:ascii="Times New Roman" w:hAnsi="Times New Roman"/>
                <w:b/>
                <w:bCs/>
                <w:sz w:val="24"/>
                <w:szCs w:val="24"/>
              </w:rPr>
              <w:t>Модуль 2.   «Это я»   12 часов</w:t>
            </w:r>
          </w:p>
        </w:tc>
        <w:tc>
          <w:tcPr>
            <w:tcW w:w="1168" w:type="dxa"/>
          </w:tcPr>
          <w:p w:rsidR="00235A48" w:rsidRPr="0074447C" w:rsidRDefault="00235A48" w:rsidP="006D212E">
            <w:pPr>
              <w:spacing w:after="0" w:line="240" w:lineRule="auto"/>
              <w:ind w:left="284"/>
              <w:rPr>
                <w:rFonts w:ascii="Times New Roman" w:hAnsi="Times New Roman"/>
                <w:bCs/>
                <w:sz w:val="24"/>
                <w:szCs w:val="24"/>
              </w:rPr>
            </w:pP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21</w:t>
            </w:r>
          </w:p>
        </w:tc>
        <w:tc>
          <w:tcPr>
            <w:tcW w:w="6520" w:type="dxa"/>
          </w:tcPr>
          <w:p w:rsidR="00235A48" w:rsidRPr="0074447C" w:rsidRDefault="00235A48" w:rsidP="006D212E">
            <w:pPr>
              <w:spacing w:after="0" w:line="240" w:lineRule="auto"/>
              <w:ind w:left="284" w:firstLine="67"/>
              <w:rPr>
                <w:rFonts w:ascii="Times New Roman" w:hAnsi="Times New Roman"/>
                <w:sz w:val="24"/>
                <w:szCs w:val="24"/>
              </w:rPr>
            </w:pPr>
            <w:r w:rsidRPr="0074447C">
              <w:rPr>
                <w:rFonts w:ascii="Times New Roman" w:hAnsi="Times New Roman"/>
                <w:sz w:val="24"/>
                <w:szCs w:val="24"/>
              </w:rPr>
              <w:t>Я из…</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w:t>
            </w:r>
            <w:r>
              <w:rPr>
                <w:rFonts w:ascii="Times New Roman" w:hAnsi="Times New Roman"/>
                <w:bCs/>
                <w:sz w:val="24"/>
                <w:szCs w:val="24"/>
              </w:rPr>
              <w:t>9</w:t>
            </w:r>
            <w:r w:rsidRPr="0074447C">
              <w:rPr>
                <w:rFonts w:ascii="Times New Roman" w:hAnsi="Times New Roman"/>
                <w:bCs/>
                <w:sz w:val="24"/>
                <w:szCs w:val="24"/>
              </w:rPr>
              <w:t>.10</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22</w:t>
            </w:r>
          </w:p>
        </w:tc>
        <w:tc>
          <w:tcPr>
            <w:tcW w:w="6520" w:type="dxa"/>
          </w:tcPr>
          <w:p w:rsidR="00235A48" w:rsidRPr="0074447C" w:rsidRDefault="00235A48" w:rsidP="006D212E">
            <w:pPr>
              <w:spacing w:after="0" w:line="240" w:lineRule="auto"/>
              <w:ind w:left="284" w:firstLine="67"/>
              <w:rPr>
                <w:rFonts w:ascii="Times New Roman" w:hAnsi="Times New Roman"/>
                <w:sz w:val="24"/>
                <w:szCs w:val="24"/>
              </w:rPr>
            </w:pPr>
            <w:r w:rsidRPr="0074447C">
              <w:rPr>
                <w:rFonts w:ascii="Times New Roman" w:hAnsi="Times New Roman"/>
                <w:sz w:val="24"/>
                <w:szCs w:val="24"/>
              </w:rPr>
              <w:t>Страны и национальности</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24</w:t>
            </w:r>
            <w:r w:rsidR="00235A48">
              <w:rPr>
                <w:rFonts w:ascii="Times New Roman" w:hAnsi="Times New Roman"/>
                <w:bCs/>
                <w:sz w:val="24"/>
                <w:szCs w:val="24"/>
              </w:rPr>
              <w:t>.</w:t>
            </w:r>
            <w:r w:rsidR="00235A48" w:rsidRPr="0074447C">
              <w:rPr>
                <w:rFonts w:ascii="Times New Roman" w:hAnsi="Times New Roman"/>
                <w:bCs/>
                <w:sz w:val="24"/>
                <w:szCs w:val="24"/>
              </w:rPr>
              <w:t>10</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23</w:t>
            </w:r>
          </w:p>
        </w:tc>
        <w:tc>
          <w:tcPr>
            <w:tcW w:w="6520" w:type="dxa"/>
          </w:tcPr>
          <w:p w:rsidR="00235A48" w:rsidRPr="0074447C" w:rsidRDefault="00235A48" w:rsidP="006D212E">
            <w:pPr>
              <w:spacing w:after="0" w:line="240" w:lineRule="auto"/>
              <w:ind w:left="284" w:firstLine="67"/>
              <w:rPr>
                <w:rFonts w:ascii="Times New Roman" w:hAnsi="Times New Roman"/>
                <w:sz w:val="24"/>
                <w:szCs w:val="24"/>
              </w:rPr>
            </w:pPr>
            <w:r w:rsidRPr="0074447C">
              <w:rPr>
                <w:rFonts w:ascii="Times New Roman" w:hAnsi="Times New Roman"/>
                <w:sz w:val="24"/>
                <w:szCs w:val="24"/>
              </w:rPr>
              <w:t>Мои вещи. Глагол «иметь»</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w:t>
            </w:r>
            <w:r>
              <w:rPr>
                <w:rFonts w:ascii="Times New Roman" w:hAnsi="Times New Roman"/>
                <w:bCs/>
                <w:sz w:val="24"/>
                <w:szCs w:val="24"/>
              </w:rPr>
              <w:t>5</w:t>
            </w:r>
            <w:r w:rsidRPr="0074447C">
              <w:rPr>
                <w:rFonts w:ascii="Times New Roman" w:hAnsi="Times New Roman"/>
                <w:bCs/>
                <w:sz w:val="24"/>
                <w:szCs w:val="24"/>
              </w:rPr>
              <w:t>.10</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24</w:t>
            </w:r>
          </w:p>
        </w:tc>
        <w:tc>
          <w:tcPr>
            <w:tcW w:w="6520" w:type="dxa"/>
          </w:tcPr>
          <w:p w:rsidR="00235A48" w:rsidRPr="0074447C" w:rsidRDefault="00235A48" w:rsidP="006D212E">
            <w:pPr>
              <w:spacing w:after="0" w:line="240" w:lineRule="auto"/>
              <w:ind w:left="284" w:firstLine="67"/>
              <w:rPr>
                <w:rFonts w:ascii="Times New Roman" w:hAnsi="Times New Roman"/>
                <w:sz w:val="24"/>
                <w:szCs w:val="24"/>
              </w:rPr>
            </w:pPr>
            <w:r w:rsidRPr="0074447C">
              <w:rPr>
                <w:rFonts w:ascii="Times New Roman" w:hAnsi="Times New Roman"/>
                <w:sz w:val="24"/>
                <w:szCs w:val="24"/>
              </w:rPr>
              <w:t>Мои вещи</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26</w:t>
            </w:r>
            <w:r w:rsidRPr="0074447C">
              <w:rPr>
                <w:rFonts w:ascii="Times New Roman" w:hAnsi="Times New Roman"/>
                <w:bCs/>
                <w:sz w:val="24"/>
                <w:szCs w:val="24"/>
              </w:rPr>
              <w:t>.1</w:t>
            </w:r>
            <w:r>
              <w:rPr>
                <w:rFonts w:ascii="Times New Roman" w:hAnsi="Times New Roman"/>
                <w:bCs/>
                <w:sz w:val="24"/>
                <w:szCs w:val="24"/>
              </w:rPr>
              <w:t>0</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25</w:t>
            </w:r>
          </w:p>
        </w:tc>
        <w:tc>
          <w:tcPr>
            <w:tcW w:w="6520" w:type="dxa"/>
          </w:tcPr>
          <w:p w:rsidR="00235A48" w:rsidRPr="0074447C" w:rsidRDefault="00235A48" w:rsidP="006D212E">
            <w:pPr>
              <w:spacing w:after="0" w:line="240" w:lineRule="auto"/>
              <w:ind w:left="284" w:firstLine="67"/>
              <w:rPr>
                <w:rFonts w:ascii="Times New Roman" w:hAnsi="Times New Roman"/>
                <w:sz w:val="24"/>
                <w:szCs w:val="24"/>
              </w:rPr>
            </w:pPr>
            <w:r w:rsidRPr="0074447C">
              <w:rPr>
                <w:rFonts w:ascii="Times New Roman" w:hAnsi="Times New Roman"/>
                <w:sz w:val="24"/>
                <w:szCs w:val="24"/>
              </w:rPr>
              <w:t>Множественное число существительных</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07</w:t>
            </w:r>
            <w:r w:rsidR="00235A48">
              <w:rPr>
                <w:rFonts w:ascii="Times New Roman" w:hAnsi="Times New Roman"/>
                <w:bCs/>
                <w:sz w:val="24"/>
                <w:szCs w:val="24"/>
              </w:rPr>
              <w:t>.10</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26</w:t>
            </w:r>
          </w:p>
        </w:tc>
        <w:tc>
          <w:tcPr>
            <w:tcW w:w="6520" w:type="dxa"/>
          </w:tcPr>
          <w:p w:rsidR="00235A48" w:rsidRPr="0074447C" w:rsidRDefault="00235A48" w:rsidP="006D212E">
            <w:pPr>
              <w:spacing w:after="0" w:line="240" w:lineRule="auto"/>
              <w:ind w:left="284" w:firstLine="67"/>
              <w:rPr>
                <w:rFonts w:ascii="Times New Roman" w:hAnsi="Times New Roman"/>
                <w:sz w:val="24"/>
                <w:szCs w:val="24"/>
              </w:rPr>
            </w:pPr>
            <w:r w:rsidRPr="0074447C">
              <w:rPr>
                <w:rFonts w:ascii="Times New Roman" w:hAnsi="Times New Roman"/>
                <w:sz w:val="24"/>
                <w:szCs w:val="24"/>
              </w:rPr>
              <w:t>Моя коллекция</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08</w:t>
            </w:r>
            <w:r w:rsidRPr="0074447C">
              <w:rPr>
                <w:rFonts w:ascii="Times New Roman" w:hAnsi="Times New Roman"/>
                <w:bCs/>
                <w:sz w:val="24"/>
                <w:szCs w:val="24"/>
              </w:rPr>
              <w:t>.11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27</w:t>
            </w:r>
          </w:p>
        </w:tc>
        <w:tc>
          <w:tcPr>
            <w:tcW w:w="6520" w:type="dxa"/>
          </w:tcPr>
          <w:p w:rsidR="00235A48" w:rsidRPr="0074447C" w:rsidRDefault="00235A48" w:rsidP="006D212E">
            <w:pPr>
              <w:spacing w:after="0" w:line="240" w:lineRule="auto"/>
              <w:ind w:left="15" w:right="-108" w:firstLine="336"/>
              <w:rPr>
                <w:rFonts w:ascii="Times New Roman" w:hAnsi="Times New Roman"/>
                <w:b/>
                <w:bCs/>
                <w:sz w:val="24"/>
                <w:szCs w:val="24"/>
              </w:rPr>
            </w:pPr>
            <w:r w:rsidRPr="0074447C">
              <w:rPr>
                <w:rFonts w:ascii="Times New Roman" w:hAnsi="Times New Roman"/>
                <w:b/>
                <w:bCs/>
                <w:sz w:val="24"/>
                <w:szCs w:val="24"/>
              </w:rPr>
              <w:t>Проект «Моя коллекция»</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09</w:t>
            </w:r>
            <w:r w:rsidRPr="0074447C">
              <w:rPr>
                <w:rFonts w:ascii="Times New Roman" w:hAnsi="Times New Roman"/>
                <w:bCs/>
                <w:sz w:val="24"/>
                <w:szCs w:val="24"/>
              </w:rPr>
              <w:t>.11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28</w:t>
            </w:r>
          </w:p>
        </w:tc>
        <w:tc>
          <w:tcPr>
            <w:tcW w:w="6520" w:type="dxa"/>
          </w:tcPr>
          <w:p w:rsidR="00235A48" w:rsidRPr="0074447C" w:rsidRDefault="00235A48" w:rsidP="006D212E">
            <w:pPr>
              <w:spacing w:after="0" w:line="240" w:lineRule="auto"/>
              <w:ind w:left="284" w:firstLine="67"/>
              <w:rPr>
                <w:rFonts w:ascii="Times New Roman" w:hAnsi="Times New Roman"/>
                <w:sz w:val="24"/>
                <w:szCs w:val="24"/>
              </w:rPr>
            </w:pPr>
            <w:r w:rsidRPr="0074447C">
              <w:rPr>
                <w:rFonts w:ascii="Times New Roman" w:hAnsi="Times New Roman"/>
                <w:sz w:val="24"/>
                <w:szCs w:val="24"/>
              </w:rPr>
              <w:t>Каникулы в Великобритании. Сувениры</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sidRPr="0074447C">
              <w:rPr>
                <w:rFonts w:ascii="Times New Roman" w:hAnsi="Times New Roman"/>
                <w:bCs/>
                <w:sz w:val="24"/>
                <w:szCs w:val="24"/>
              </w:rPr>
              <w:t>1</w:t>
            </w:r>
            <w:r w:rsidR="000F6B7F">
              <w:rPr>
                <w:rFonts w:ascii="Times New Roman" w:hAnsi="Times New Roman"/>
                <w:bCs/>
                <w:sz w:val="24"/>
                <w:szCs w:val="24"/>
              </w:rPr>
              <w:t>4</w:t>
            </w:r>
            <w:r w:rsidRPr="0074447C">
              <w:rPr>
                <w:rFonts w:ascii="Times New Roman" w:hAnsi="Times New Roman"/>
                <w:bCs/>
                <w:sz w:val="24"/>
                <w:szCs w:val="24"/>
              </w:rPr>
              <w:t>.11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29</w:t>
            </w:r>
          </w:p>
        </w:tc>
        <w:tc>
          <w:tcPr>
            <w:tcW w:w="6520" w:type="dxa"/>
          </w:tcPr>
          <w:p w:rsidR="00235A48" w:rsidRPr="0074447C" w:rsidRDefault="00235A48" w:rsidP="006D212E">
            <w:pPr>
              <w:spacing w:after="0" w:line="240" w:lineRule="auto"/>
              <w:ind w:left="284" w:firstLine="67"/>
              <w:rPr>
                <w:rFonts w:ascii="Times New Roman" w:hAnsi="Times New Roman"/>
                <w:sz w:val="24"/>
                <w:szCs w:val="24"/>
              </w:rPr>
            </w:pPr>
            <w:r w:rsidRPr="0074447C">
              <w:rPr>
                <w:rFonts w:ascii="Times New Roman" w:hAnsi="Times New Roman"/>
                <w:sz w:val="24"/>
                <w:szCs w:val="24"/>
              </w:rPr>
              <w:t>Идем в магазин</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w:t>
            </w:r>
            <w:r>
              <w:rPr>
                <w:rFonts w:ascii="Times New Roman" w:hAnsi="Times New Roman"/>
                <w:bCs/>
                <w:sz w:val="24"/>
                <w:szCs w:val="24"/>
              </w:rPr>
              <w:t>5</w:t>
            </w:r>
            <w:r w:rsidRPr="0074447C">
              <w:rPr>
                <w:rFonts w:ascii="Times New Roman" w:hAnsi="Times New Roman"/>
                <w:bCs/>
                <w:sz w:val="24"/>
                <w:szCs w:val="24"/>
              </w:rPr>
              <w:t>.11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30</w:t>
            </w:r>
          </w:p>
        </w:tc>
        <w:tc>
          <w:tcPr>
            <w:tcW w:w="6520" w:type="dxa"/>
          </w:tcPr>
          <w:p w:rsidR="00235A48" w:rsidRPr="0074447C" w:rsidRDefault="00235A48" w:rsidP="006D212E">
            <w:pPr>
              <w:spacing w:after="0" w:line="240" w:lineRule="auto"/>
              <w:ind w:left="284" w:firstLine="67"/>
              <w:rPr>
                <w:rFonts w:ascii="Times New Roman" w:hAnsi="Times New Roman"/>
                <w:sz w:val="24"/>
                <w:szCs w:val="24"/>
              </w:rPr>
            </w:pPr>
            <w:r w:rsidRPr="0074447C">
              <w:rPr>
                <w:rFonts w:ascii="Times New Roman" w:hAnsi="Times New Roman"/>
                <w:sz w:val="24"/>
                <w:szCs w:val="24"/>
              </w:rPr>
              <w:t>Англо – говорящие страны</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16</w:t>
            </w:r>
            <w:r w:rsidRPr="0074447C">
              <w:rPr>
                <w:rFonts w:ascii="Times New Roman" w:hAnsi="Times New Roman"/>
                <w:bCs/>
                <w:sz w:val="24"/>
                <w:szCs w:val="24"/>
              </w:rPr>
              <w:t>.11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31</w:t>
            </w:r>
          </w:p>
        </w:tc>
        <w:tc>
          <w:tcPr>
            <w:tcW w:w="6520" w:type="dxa"/>
          </w:tcPr>
          <w:p w:rsidR="00235A48" w:rsidRPr="0074447C" w:rsidRDefault="00235A48" w:rsidP="006D212E">
            <w:pPr>
              <w:spacing w:after="0" w:line="240" w:lineRule="auto"/>
              <w:ind w:left="284" w:firstLine="67"/>
              <w:rPr>
                <w:rFonts w:ascii="Times New Roman" w:hAnsi="Times New Roman"/>
                <w:sz w:val="24"/>
                <w:szCs w:val="24"/>
              </w:rPr>
            </w:pPr>
            <w:r w:rsidRPr="0074447C">
              <w:rPr>
                <w:rFonts w:ascii="Times New Roman" w:hAnsi="Times New Roman"/>
                <w:sz w:val="24"/>
                <w:szCs w:val="24"/>
              </w:rPr>
              <w:t>Англо – говорящие страны</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21</w:t>
            </w:r>
            <w:r w:rsidR="00235A48" w:rsidRPr="0074447C">
              <w:rPr>
                <w:rFonts w:ascii="Times New Roman" w:hAnsi="Times New Roman"/>
                <w:bCs/>
                <w:sz w:val="24"/>
                <w:szCs w:val="24"/>
              </w:rPr>
              <w:t>.11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32</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b/>
                <w:bCs/>
                <w:sz w:val="24"/>
                <w:szCs w:val="24"/>
              </w:rPr>
              <w:t>Контрольная работа №2 «Это я»</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w:t>
            </w:r>
            <w:r>
              <w:rPr>
                <w:rFonts w:ascii="Times New Roman" w:hAnsi="Times New Roman"/>
                <w:bCs/>
                <w:sz w:val="24"/>
                <w:szCs w:val="24"/>
              </w:rPr>
              <w:t>2</w:t>
            </w:r>
            <w:r w:rsidRPr="0074447C">
              <w:rPr>
                <w:rFonts w:ascii="Times New Roman" w:hAnsi="Times New Roman"/>
                <w:bCs/>
                <w:sz w:val="24"/>
                <w:szCs w:val="24"/>
              </w:rPr>
              <w:t>.11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6D212E"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p>
        </w:tc>
        <w:tc>
          <w:tcPr>
            <w:tcW w:w="6520" w:type="dxa"/>
          </w:tcPr>
          <w:p w:rsidR="00235A48" w:rsidRPr="00235A48" w:rsidRDefault="00235A48" w:rsidP="006D212E">
            <w:pPr>
              <w:spacing w:after="0" w:line="240" w:lineRule="auto"/>
              <w:ind w:left="284" w:firstLine="67"/>
              <w:jc w:val="center"/>
              <w:rPr>
                <w:rFonts w:ascii="Times New Roman" w:hAnsi="Times New Roman"/>
                <w:sz w:val="24"/>
                <w:szCs w:val="24"/>
                <w:lang w:val="ru-RU"/>
              </w:rPr>
            </w:pPr>
            <w:r w:rsidRPr="00235A48">
              <w:rPr>
                <w:rFonts w:ascii="Times New Roman" w:hAnsi="Times New Roman"/>
                <w:b/>
                <w:bCs/>
                <w:sz w:val="24"/>
                <w:szCs w:val="24"/>
                <w:lang w:val="ru-RU"/>
              </w:rPr>
              <w:t>Модуль 3.   Тема:  «Мой дом»     10 часов</w:t>
            </w:r>
          </w:p>
        </w:tc>
        <w:tc>
          <w:tcPr>
            <w:tcW w:w="1168" w:type="dxa"/>
          </w:tcPr>
          <w:p w:rsidR="00235A48" w:rsidRPr="00235A48" w:rsidRDefault="00235A48" w:rsidP="006D212E">
            <w:pPr>
              <w:spacing w:after="0" w:line="240" w:lineRule="auto"/>
              <w:ind w:left="284"/>
              <w:rPr>
                <w:rFonts w:ascii="Times New Roman" w:hAnsi="Times New Roman"/>
                <w:bCs/>
                <w:sz w:val="24"/>
                <w:szCs w:val="24"/>
                <w:lang w:val="ru-RU"/>
              </w:rPr>
            </w:pPr>
          </w:p>
        </w:tc>
        <w:tc>
          <w:tcPr>
            <w:tcW w:w="1134" w:type="dxa"/>
          </w:tcPr>
          <w:p w:rsidR="00235A48" w:rsidRPr="00235A48" w:rsidRDefault="00235A48" w:rsidP="006D212E">
            <w:pPr>
              <w:spacing w:after="0" w:line="240" w:lineRule="auto"/>
              <w:ind w:left="284"/>
              <w:rPr>
                <w:rFonts w:ascii="Times New Roman" w:hAnsi="Times New Roman"/>
                <w:bCs/>
                <w:sz w:val="24"/>
                <w:szCs w:val="24"/>
                <w:lang w:val="ru-RU"/>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33</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Порядковые числительные</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23</w:t>
            </w:r>
            <w:r w:rsidRPr="0074447C">
              <w:rPr>
                <w:rFonts w:ascii="Times New Roman" w:hAnsi="Times New Roman"/>
                <w:bCs/>
                <w:sz w:val="24"/>
                <w:szCs w:val="24"/>
              </w:rPr>
              <w:t>.11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34</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Типы жилья</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Pr>
                <w:rFonts w:ascii="Times New Roman" w:hAnsi="Times New Roman"/>
                <w:bCs/>
                <w:sz w:val="24"/>
                <w:szCs w:val="24"/>
              </w:rPr>
              <w:t>2</w:t>
            </w:r>
            <w:r w:rsidR="000F6B7F">
              <w:rPr>
                <w:rFonts w:ascii="Times New Roman" w:hAnsi="Times New Roman"/>
                <w:bCs/>
                <w:sz w:val="24"/>
                <w:szCs w:val="24"/>
              </w:rPr>
              <w:t>8</w:t>
            </w:r>
            <w:r w:rsidRPr="0074447C">
              <w:rPr>
                <w:rFonts w:ascii="Times New Roman" w:hAnsi="Times New Roman"/>
                <w:bCs/>
                <w:sz w:val="24"/>
                <w:szCs w:val="24"/>
              </w:rPr>
              <w:t>.1</w:t>
            </w:r>
            <w:r>
              <w:rPr>
                <w:rFonts w:ascii="Times New Roman" w:hAnsi="Times New Roman"/>
                <w:bCs/>
                <w:sz w:val="24"/>
                <w:szCs w:val="24"/>
              </w:rPr>
              <w:t>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35</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Комнаты. Мебель</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29.11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36</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Грамматический оборот «Там есть»</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30.11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37</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Моя спальня</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sidRPr="0074447C">
              <w:rPr>
                <w:rFonts w:ascii="Times New Roman" w:hAnsi="Times New Roman"/>
                <w:bCs/>
                <w:sz w:val="24"/>
                <w:szCs w:val="24"/>
              </w:rPr>
              <w:t>0</w:t>
            </w:r>
            <w:r w:rsidR="000F6B7F">
              <w:rPr>
                <w:rFonts w:ascii="Times New Roman" w:hAnsi="Times New Roman"/>
                <w:bCs/>
                <w:sz w:val="24"/>
                <w:szCs w:val="24"/>
              </w:rPr>
              <w:t>5</w:t>
            </w:r>
            <w:r w:rsidRPr="0074447C">
              <w:rPr>
                <w:rFonts w:ascii="Times New Roman" w:hAnsi="Times New Roman"/>
                <w:bCs/>
                <w:sz w:val="24"/>
                <w:szCs w:val="24"/>
              </w:rPr>
              <w:t>.12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38</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Типичный английский дом</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0</w:t>
            </w:r>
            <w:r>
              <w:rPr>
                <w:rFonts w:ascii="Times New Roman" w:hAnsi="Times New Roman"/>
                <w:bCs/>
                <w:sz w:val="24"/>
                <w:szCs w:val="24"/>
              </w:rPr>
              <w:t>6</w:t>
            </w:r>
            <w:r w:rsidRPr="0074447C">
              <w:rPr>
                <w:rFonts w:ascii="Times New Roman" w:hAnsi="Times New Roman"/>
                <w:bCs/>
                <w:sz w:val="24"/>
                <w:szCs w:val="24"/>
              </w:rPr>
              <w:t>.12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39</w:t>
            </w:r>
          </w:p>
        </w:tc>
        <w:tc>
          <w:tcPr>
            <w:tcW w:w="6520" w:type="dxa"/>
          </w:tcPr>
          <w:p w:rsidR="00235A48" w:rsidRPr="0074447C" w:rsidRDefault="00235A48" w:rsidP="006D212E">
            <w:pPr>
              <w:spacing w:after="0" w:line="240" w:lineRule="auto"/>
              <w:ind w:right="-108" w:firstLine="351"/>
              <w:rPr>
                <w:rFonts w:ascii="Times New Roman" w:hAnsi="Times New Roman"/>
                <w:sz w:val="24"/>
                <w:szCs w:val="24"/>
              </w:rPr>
            </w:pPr>
            <w:r w:rsidRPr="0074447C">
              <w:rPr>
                <w:rFonts w:ascii="Times New Roman" w:hAnsi="Times New Roman"/>
                <w:sz w:val="24"/>
                <w:szCs w:val="24"/>
              </w:rPr>
              <w:t>Описание дома</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07</w:t>
            </w:r>
            <w:r w:rsidRPr="0074447C">
              <w:rPr>
                <w:rFonts w:ascii="Times New Roman" w:hAnsi="Times New Roman"/>
                <w:bCs/>
                <w:sz w:val="24"/>
                <w:szCs w:val="24"/>
              </w:rPr>
              <w:t>.12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40</w:t>
            </w:r>
          </w:p>
        </w:tc>
        <w:tc>
          <w:tcPr>
            <w:tcW w:w="6520" w:type="dxa"/>
          </w:tcPr>
          <w:p w:rsidR="00235A48" w:rsidRPr="0074447C" w:rsidRDefault="00235A48" w:rsidP="006D212E">
            <w:pPr>
              <w:spacing w:after="0" w:line="240" w:lineRule="auto"/>
              <w:ind w:firstLine="351"/>
              <w:rPr>
                <w:rFonts w:ascii="Times New Roman" w:hAnsi="Times New Roman"/>
                <w:sz w:val="24"/>
                <w:szCs w:val="24"/>
              </w:rPr>
            </w:pPr>
            <w:r w:rsidRPr="0074447C">
              <w:rPr>
                <w:rFonts w:ascii="Times New Roman" w:hAnsi="Times New Roman"/>
                <w:sz w:val="24"/>
                <w:szCs w:val="24"/>
              </w:rPr>
              <w:t>Тадж  Махал</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12</w:t>
            </w:r>
            <w:r w:rsidR="00235A48" w:rsidRPr="0074447C">
              <w:rPr>
                <w:rFonts w:ascii="Times New Roman" w:hAnsi="Times New Roman"/>
                <w:bCs/>
                <w:sz w:val="24"/>
                <w:szCs w:val="24"/>
              </w:rPr>
              <w:t>.12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41</w:t>
            </w:r>
          </w:p>
        </w:tc>
        <w:tc>
          <w:tcPr>
            <w:tcW w:w="6520" w:type="dxa"/>
          </w:tcPr>
          <w:p w:rsidR="00235A48" w:rsidRPr="00235A48" w:rsidRDefault="00235A48" w:rsidP="006D212E">
            <w:pPr>
              <w:spacing w:after="0" w:line="240" w:lineRule="auto"/>
              <w:ind w:firstLine="351"/>
              <w:rPr>
                <w:rFonts w:ascii="Times New Roman" w:hAnsi="Times New Roman"/>
                <w:sz w:val="24"/>
                <w:szCs w:val="24"/>
                <w:lang w:val="ru-RU"/>
              </w:rPr>
            </w:pPr>
            <w:r w:rsidRPr="00235A48">
              <w:rPr>
                <w:rFonts w:ascii="Times New Roman" w:hAnsi="Times New Roman"/>
                <w:b/>
                <w:bCs/>
                <w:sz w:val="24"/>
                <w:szCs w:val="24"/>
                <w:lang w:val="ru-RU"/>
              </w:rPr>
              <w:t>Контрольная работа № 3 «Мой дом</w:t>
            </w:r>
            <w:r w:rsidRPr="00235A48">
              <w:rPr>
                <w:rFonts w:ascii="Times New Roman" w:hAnsi="Times New Roman"/>
                <w:sz w:val="24"/>
                <w:szCs w:val="24"/>
                <w:lang w:val="ru-RU"/>
              </w:rPr>
              <w:t>» (текущий контроль)</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w:t>
            </w:r>
            <w:r>
              <w:rPr>
                <w:rFonts w:ascii="Times New Roman" w:hAnsi="Times New Roman"/>
                <w:bCs/>
                <w:sz w:val="24"/>
                <w:szCs w:val="24"/>
              </w:rPr>
              <w:t>3</w:t>
            </w:r>
            <w:r w:rsidRPr="0074447C">
              <w:rPr>
                <w:rFonts w:ascii="Times New Roman" w:hAnsi="Times New Roman"/>
                <w:bCs/>
                <w:sz w:val="24"/>
                <w:szCs w:val="24"/>
              </w:rPr>
              <w:t>.12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42</w:t>
            </w:r>
          </w:p>
        </w:tc>
        <w:tc>
          <w:tcPr>
            <w:tcW w:w="6520" w:type="dxa"/>
          </w:tcPr>
          <w:p w:rsidR="00235A48" w:rsidRPr="00235A48" w:rsidRDefault="00235A48" w:rsidP="006D212E">
            <w:pPr>
              <w:spacing w:after="0" w:line="240" w:lineRule="auto"/>
              <w:ind w:left="284" w:firstLine="67"/>
              <w:rPr>
                <w:rFonts w:ascii="Times New Roman" w:hAnsi="Times New Roman"/>
                <w:b/>
                <w:bCs/>
                <w:sz w:val="24"/>
                <w:szCs w:val="24"/>
                <w:lang w:val="ru-RU"/>
              </w:rPr>
            </w:pPr>
            <w:r w:rsidRPr="00235A48">
              <w:rPr>
                <w:rFonts w:ascii="Times New Roman" w:hAnsi="Times New Roman"/>
                <w:sz w:val="24"/>
                <w:szCs w:val="24"/>
                <w:lang w:val="ru-RU"/>
              </w:rPr>
              <w:t>Сказка  «Джек и бобовое зернышко»</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14</w:t>
            </w:r>
            <w:r w:rsidRPr="0074447C">
              <w:rPr>
                <w:rFonts w:ascii="Times New Roman" w:hAnsi="Times New Roman"/>
                <w:bCs/>
                <w:sz w:val="24"/>
                <w:szCs w:val="24"/>
              </w:rPr>
              <w:t>.12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p>
        </w:tc>
        <w:tc>
          <w:tcPr>
            <w:tcW w:w="6520" w:type="dxa"/>
          </w:tcPr>
          <w:p w:rsidR="00235A48" w:rsidRPr="0074447C" w:rsidRDefault="00235A48" w:rsidP="006D212E">
            <w:pPr>
              <w:spacing w:after="0" w:line="240" w:lineRule="auto"/>
              <w:ind w:left="284" w:firstLine="67"/>
              <w:jc w:val="center"/>
              <w:rPr>
                <w:rFonts w:ascii="Times New Roman" w:hAnsi="Times New Roman"/>
                <w:sz w:val="24"/>
                <w:szCs w:val="24"/>
              </w:rPr>
            </w:pPr>
            <w:r w:rsidRPr="0074447C">
              <w:rPr>
                <w:rFonts w:ascii="Times New Roman" w:hAnsi="Times New Roman"/>
                <w:b/>
                <w:bCs/>
                <w:sz w:val="24"/>
                <w:szCs w:val="24"/>
              </w:rPr>
              <w:t>Модуль 4.  Тема: «Семья»    8 часов</w:t>
            </w:r>
          </w:p>
        </w:tc>
        <w:tc>
          <w:tcPr>
            <w:tcW w:w="1168" w:type="dxa"/>
          </w:tcPr>
          <w:p w:rsidR="00235A48" w:rsidRPr="0074447C" w:rsidRDefault="00235A48" w:rsidP="006D212E">
            <w:pPr>
              <w:spacing w:after="0" w:line="240" w:lineRule="auto"/>
              <w:ind w:left="284"/>
              <w:rPr>
                <w:rFonts w:ascii="Times New Roman" w:hAnsi="Times New Roman"/>
                <w:bCs/>
                <w:sz w:val="24"/>
                <w:szCs w:val="24"/>
              </w:rPr>
            </w:pP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43</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Моя семья</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Pr>
                <w:rFonts w:ascii="Times New Roman" w:hAnsi="Times New Roman"/>
                <w:bCs/>
                <w:sz w:val="24"/>
                <w:szCs w:val="24"/>
              </w:rPr>
              <w:t>1</w:t>
            </w:r>
            <w:r w:rsidR="000F6B7F">
              <w:rPr>
                <w:rFonts w:ascii="Times New Roman" w:hAnsi="Times New Roman"/>
                <w:bCs/>
                <w:sz w:val="24"/>
                <w:szCs w:val="24"/>
              </w:rPr>
              <w:t>9</w:t>
            </w:r>
            <w:r>
              <w:rPr>
                <w:rFonts w:ascii="Times New Roman" w:hAnsi="Times New Roman"/>
                <w:bCs/>
                <w:sz w:val="24"/>
                <w:szCs w:val="24"/>
              </w:rPr>
              <w:t>.</w:t>
            </w:r>
            <w:r w:rsidRPr="0074447C">
              <w:rPr>
                <w:rFonts w:ascii="Times New Roman" w:hAnsi="Times New Roman"/>
                <w:bCs/>
                <w:sz w:val="24"/>
                <w:szCs w:val="24"/>
              </w:rPr>
              <w:t>12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44</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Местоимения</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20</w:t>
            </w:r>
            <w:r w:rsidRPr="0074447C">
              <w:rPr>
                <w:rFonts w:ascii="Times New Roman" w:hAnsi="Times New Roman"/>
                <w:bCs/>
                <w:sz w:val="24"/>
                <w:szCs w:val="24"/>
              </w:rPr>
              <w:t>.12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45</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Кто есть кто?</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2</w:t>
            </w:r>
            <w:r>
              <w:rPr>
                <w:rFonts w:ascii="Times New Roman" w:hAnsi="Times New Roman"/>
                <w:bCs/>
                <w:sz w:val="24"/>
                <w:szCs w:val="24"/>
              </w:rPr>
              <w:t>1</w:t>
            </w:r>
            <w:r w:rsidRPr="0074447C">
              <w:rPr>
                <w:rFonts w:ascii="Times New Roman" w:hAnsi="Times New Roman"/>
                <w:bCs/>
                <w:sz w:val="24"/>
                <w:szCs w:val="24"/>
              </w:rPr>
              <w:t>.12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46</w:t>
            </w:r>
          </w:p>
        </w:tc>
        <w:tc>
          <w:tcPr>
            <w:tcW w:w="6520" w:type="dxa"/>
          </w:tcPr>
          <w:p w:rsidR="00235A48" w:rsidRPr="0074447C" w:rsidRDefault="00235A48" w:rsidP="006D212E">
            <w:pPr>
              <w:spacing w:after="0" w:line="240" w:lineRule="auto"/>
              <w:ind w:firstLine="351"/>
              <w:rPr>
                <w:rFonts w:ascii="Times New Roman" w:hAnsi="Times New Roman"/>
                <w:sz w:val="24"/>
                <w:szCs w:val="24"/>
              </w:rPr>
            </w:pPr>
            <w:r w:rsidRPr="0074447C">
              <w:rPr>
                <w:rFonts w:ascii="Times New Roman" w:hAnsi="Times New Roman"/>
                <w:sz w:val="24"/>
                <w:szCs w:val="24"/>
              </w:rPr>
              <w:t>Притяжательный падеж существительных</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26</w:t>
            </w:r>
            <w:r w:rsidR="00235A48" w:rsidRPr="0074447C">
              <w:rPr>
                <w:rFonts w:ascii="Times New Roman" w:hAnsi="Times New Roman"/>
                <w:bCs/>
                <w:sz w:val="24"/>
                <w:szCs w:val="24"/>
              </w:rPr>
              <w:t>.12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47</w:t>
            </w:r>
          </w:p>
        </w:tc>
        <w:tc>
          <w:tcPr>
            <w:tcW w:w="6520" w:type="dxa"/>
          </w:tcPr>
          <w:p w:rsidR="00235A48" w:rsidRPr="0074447C" w:rsidRDefault="00235A48" w:rsidP="006D212E">
            <w:pPr>
              <w:spacing w:after="0" w:line="240" w:lineRule="auto"/>
              <w:ind w:firstLine="351"/>
              <w:rPr>
                <w:rFonts w:ascii="Times New Roman" w:hAnsi="Times New Roman"/>
                <w:sz w:val="24"/>
                <w:szCs w:val="24"/>
              </w:rPr>
            </w:pPr>
            <w:r w:rsidRPr="0074447C">
              <w:rPr>
                <w:rFonts w:ascii="Times New Roman" w:hAnsi="Times New Roman"/>
                <w:sz w:val="24"/>
                <w:szCs w:val="24"/>
              </w:rPr>
              <w:t>Знаменитые люди</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27</w:t>
            </w:r>
            <w:r w:rsidR="00235A48" w:rsidRPr="0074447C">
              <w:rPr>
                <w:rFonts w:ascii="Times New Roman" w:hAnsi="Times New Roman"/>
                <w:bCs/>
                <w:sz w:val="24"/>
                <w:szCs w:val="24"/>
              </w:rPr>
              <w:t>.</w:t>
            </w:r>
            <w:r>
              <w:rPr>
                <w:rFonts w:ascii="Times New Roman" w:hAnsi="Times New Roman"/>
                <w:bCs/>
                <w:sz w:val="24"/>
                <w:szCs w:val="24"/>
              </w:rPr>
              <w:t>12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48</w:t>
            </w:r>
          </w:p>
        </w:tc>
        <w:tc>
          <w:tcPr>
            <w:tcW w:w="6520" w:type="dxa"/>
          </w:tcPr>
          <w:p w:rsidR="00235A48" w:rsidRPr="0074447C" w:rsidRDefault="00235A48" w:rsidP="006D212E">
            <w:pPr>
              <w:spacing w:after="0" w:line="240" w:lineRule="auto"/>
              <w:ind w:left="351"/>
              <w:rPr>
                <w:rFonts w:ascii="Times New Roman" w:hAnsi="Times New Roman"/>
                <w:sz w:val="24"/>
                <w:szCs w:val="24"/>
              </w:rPr>
            </w:pPr>
            <w:r w:rsidRPr="0074447C">
              <w:rPr>
                <w:rFonts w:ascii="Times New Roman" w:hAnsi="Times New Roman"/>
                <w:sz w:val="24"/>
                <w:szCs w:val="24"/>
              </w:rPr>
              <w:t>Симпсоны – ТВ семья</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28</w:t>
            </w:r>
            <w:r w:rsidR="00235A48" w:rsidRPr="0074447C">
              <w:rPr>
                <w:rFonts w:ascii="Times New Roman" w:hAnsi="Times New Roman"/>
                <w:bCs/>
                <w:sz w:val="24"/>
                <w:szCs w:val="24"/>
              </w:rPr>
              <w:t>.</w:t>
            </w:r>
            <w:r>
              <w:rPr>
                <w:rFonts w:ascii="Times New Roman" w:hAnsi="Times New Roman"/>
                <w:bCs/>
                <w:sz w:val="24"/>
                <w:szCs w:val="24"/>
              </w:rPr>
              <w:t>12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49</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 xml:space="preserve">Стихотворение «Моя семья»  </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09</w:t>
            </w:r>
            <w:r w:rsidR="00235A48" w:rsidRPr="0074447C">
              <w:rPr>
                <w:rFonts w:ascii="Times New Roman" w:hAnsi="Times New Roman"/>
                <w:bCs/>
                <w:sz w:val="24"/>
                <w:szCs w:val="24"/>
              </w:rPr>
              <w:t>.01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50</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b/>
                <w:bCs/>
                <w:sz w:val="24"/>
                <w:szCs w:val="24"/>
              </w:rPr>
              <w:t>Контрольная работа № 4 «Семья»</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sidRPr="0074447C">
              <w:rPr>
                <w:rFonts w:ascii="Times New Roman" w:hAnsi="Times New Roman"/>
                <w:bCs/>
                <w:sz w:val="24"/>
                <w:szCs w:val="24"/>
              </w:rPr>
              <w:t>1</w:t>
            </w:r>
            <w:r w:rsidR="000F6B7F">
              <w:rPr>
                <w:rFonts w:ascii="Times New Roman" w:hAnsi="Times New Roman"/>
                <w:bCs/>
                <w:sz w:val="24"/>
                <w:szCs w:val="24"/>
              </w:rPr>
              <w:t>0</w:t>
            </w:r>
            <w:r w:rsidRPr="0074447C">
              <w:rPr>
                <w:rFonts w:ascii="Times New Roman" w:hAnsi="Times New Roman"/>
                <w:bCs/>
                <w:sz w:val="24"/>
                <w:szCs w:val="24"/>
              </w:rPr>
              <w:t>.01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6D212E"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p>
        </w:tc>
        <w:tc>
          <w:tcPr>
            <w:tcW w:w="6520" w:type="dxa"/>
          </w:tcPr>
          <w:p w:rsidR="00235A48" w:rsidRPr="00235A48" w:rsidRDefault="00235A48" w:rsidP="006D212E">
            <w:pPr>
              <w:spacing w:after="0" w:line="240" w:lineRule="auto"/>
              <w:ind w:left="284" w:firstLine="67"/>
              <w:jc w:val="center"/>
              <w:rPr>
                <w:rFonts w:ascii="Times New Roman" w:hAnsi="Times New Roman"/>
                <w:b/>
                <w:bCs/>
                <w:sz w:val="24"/>
                <w:szCs w:val="24"/>
                <w:lang w:val="ru-RU"/>
              </w:rPr>
            </w:pPr>
            <w:r w:rsidRPr="00235A48">
              <w:rPr>
                <w:rFonts w:ascii="Times New Roman" w:hAnsi="Times New Roman"/>
                <w:b/>
                <w:bCs/>
                <w:sz w:val="24"/>
                <w:szCs w:val="24"/>
                <w:lang w:val="ru-RU"/>
              </w:rPr>
              <w:t>Модуль  5.    Тема: «Мир животных»   9 часов</w:t>
            </w:r>
          </w:p>
        </w:tc>
        <w:tc>
          <w:tcPr>
            <w:tcW w:w="1168" w:type="dxa"/>
          </w:tcPr>
          <w:p w:rsidR="00235A48" w:rsidRPr="00235A48" w:rsidRDefault="00235A48" w:rsidP="006D212E">
            <w:pPr>
              <w:spacing w:after="0" w:line="240" w:lineRule="auto"/>
              <w:ind w:left="284"/>
              <w:rPr>
                <w:rFonts w:ascii="Times New Roman" w:hAnsi="Times New Roman"/>
                <w:bCs/>
                <w:sz w:val="24"/>
                <w:szCs w:val="24"/>
                <w:lang w:val="ru-RU"/>
              </w:rPr>
            </w:pPr>
          </w:p>
        </w:tc>
        <w:tc>
          <w:tcPr>
            <w:tcW w:w="1134" w:type="dxa"/>
          </w:tcPr>
          <w:p w:rsidR="00235A48" w:rsidRPr="00235A48" w:rsidRDefault="00235A48" w:rsidP="006D212E">
            <w:pPr>
              <w:spacing w:after="0" w:line="240" w:lineRule="auto"/>
              <w:ind w:left="284"/>
              <w:rPr>
                <w:rFonts w:ascii="Times New Roman" w:hAnsi="Times New Roman"/>
                <w:bCs/>
                <w:sz w:val="24"/>
                <w:szCs w:val="24"/>
                <w:lang w:val="ru-RU"/>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51</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Животные Индии</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Pr>
                <w:rFonts w:ascii="Times New Roman" w:hAnsi="Times New Roman"/>
                <w:bCs/>
                <w:sz w:val="24"/>
                <w:szCs w:val="24"/>
              </w:rPr>
              <w:t>1</w:t>
            </w:r>
            <w:r w:rsidR="000F6B7F">
              <w:rPr>
                <w:rFonts w:ascii="Times New Roman" w:hAnsi="Times New Roman"/>
                <w:bCs/>
                <w:sz w:val="24"/>
                <w:szCs w:val="24"/>
              </w:rPr>
              <w:t>1</w:t>
            </w:r>
            <w:r w:rsidRPr="0074447C">
              <w:rPr>
                <w:rFonts w:ascii="Times New Roman" w:hAnsi="Times New Roman"/>
                <w:bCs/>
                <w:sz w:val="24"/>
                <w:szCs w:val="24"/>
              </w:rPr>
              <w:t>.01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52</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В зоопарке</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Pr>
                <w:rFonts w:ascii="Times New Roman" w:hAnsi="Times New Roman"/>
                <w:bCs/>
                <w:sz w:val="24"/>
                <w:szCs w:val="24"/>
              </w:rPr>
              <w:t>1</w:t>
            </w:r>
            <w:r w:rsidR="000F6B7F">
              <w:rPr>
                <w:rFonts w:ascii="Times New Roman" w:hAnsi="Times New Roman"/>
                <w:bCs/>
                <w:sz w:val="24"/>
                <w:szCs w:val="24"/>
              </w:rPr>
              <w:t>6</w:t>
            </w:r>
            <w:r w:rsidRPr="0074447C">
              <w:rPr>
                <w:rFonts w:ascii="Times New Roman" w:hAnsi="Times New Roman"/>
                <w:bCs/>
                <w:sz w:val="24"/>
                <w:szCs w:val="24"/>
              </w:rPr>
              <w:t>.01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53</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Настоящее простое время</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17</w:t>
            </w:r>
            <w:r w:rsidR="00235A48" w:rsidRPr="0074447C">
              <w:rPr>
                <w:rFonts w:ascii="Times New Roman" w:hAnsi="Times New Roman"/>
                <w:bCs/>
                <w:sz w:val="24"/>
                <w:szCs w:val="24"/>
              </w:rPr>
              <w:t>.01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54</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Домашние животные</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18</w:t>
            </w:r>
            <w:r w:rsidR="00235A48">
              <w:rPr>
                <w:rFonts w:ascii="Times New Roman" w:hAnsi="Times New Roman"/>
                <w:bCs/>
                <w:sz w:val="24"/>
                <w:szCs w:val="24"/>
              </w:rPr>
              <w:t>.</w:t>
            </w:r>
            <w:r w:rsidR="00235A48" w:rsidRPr="0074447C">
              <w:rPr>
                <w:rFonts w:ascii="Times New Roman" w:hAnsi="Times New Roman"/>
                <w:bCs/>
                <w:sz w:val="24"/>
                <w:szCs w:val="24"/>
              </w:rPr>
              <w:t>01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55</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Коала</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23</w:t>
            </w:r>
            <w:r w:rsidR="00235A48" w:rsidRPr="0074447C">
              <w:rPr>
                <w:rFonts w:ascii="Times New Roman" w:hAnsi="Times New Roman"/>
                <w:bCs/>
                <w:sz w:val="24"/>
                <w:szCs w:val="24"/>
              </w:rPr>
              <w:t>.01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56</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Посещение ветеринара</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24</w:t>
            </w:r>
            <w:r w:rsidR="00235A48">
              <w:rPr>
                <w:rFonts w:ascii="Times New Roman" w:hAnsi="Times New Roman"/>
                <w:bCs/>
                <w:sz w:val="24"/>
                <w:szCs w:val="24"/>
              </w:rPr>
              <w:t>.01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57</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Жизнь насекомых</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25</w:t>
            </w:r>
            <w:r w:rsidR="00235A48" w:rsidRPr="0074447C">
              <w:rPr>
                <w:rFonts w:ascii="Times New Roman" w:hAnsi="Times New Roman"/>
                <w:bCs/>
                <w:sz w:val="24"/>
                <w:szCs w:val="24"/>
              </w:rPr>
              <w:t>.0</w:t>
            </w:r>
            <w:r>
              <w:rPr>
                <w:rFonts w:ascii="Times New Roman" w:hAnsi="Times New Roman"/>
                <w:bCs/>
                <w:sz w:val="24"/>
                <w:szCs w:val="24"/>
              </w:rPr>
              <w:t>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58</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b/>
                <w:bCs/>
                <w:sz w:val="24"/>
                <w:szCs w:val="24"/>
              </w:rPr>
              <w:t>Контрольная работа №3 «Мир животных»</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30</w:t>
            </w:r>
            <w:r w:rsidR="00235A48" w:rsidRPr="0074447C">
              <w:rPr>
                <w:rFonts w:ascii="Times New Roman" w:hAnsi="Times New Roman"/>
                <w:bCs/>
                <w:sz w:val="24"/>
                <w:szCs w:val="24"/>
              </w:rPr>
              <w:t>.0</w:t>
            </w:r>
            <w:r>
              <w:rPr>
                <w:rFonts w:ascii="Times New Roman" w:hAnsi="Times New Roman"/>
                <w:bCs/>
                <w:sz w:val="24"/>
                <w:szCs w:val="24"/>
              </w:rPr>
              <w:t>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59</w:t>
            </w:r>
          </w:p>
        </w:tc>
        <w:tc>
          <w:tcPr>
            <w:tcW w:w="6520" w:type="dxa"/>
          </w:tcPr>
          <w:p w:rsidR="00235A48" w:rsidRPr="00235A48" w:rsidRDefault="00235A48" w:rsidP="006D212E">
            <w:pPr>
              <w:spacing w:after="0" w:line="240" w:lineRule="auto"/>
              <w:ind w:left="284" w:firstLine="67"/>
              <w:rPr>
                <w:rFonts w:ascii="Times New Roman" w:hAnsi="Times New Roman"/>
                <w:b/>
                <w:bCs/>
                <w:sz w:val="24"/>
                <w:szCs w:val="24"/>
                <w:lang w:val="ru-RU"/>
              </w:rPr>
            </w:pPr>
            <w:r w:rsidRPr="00235A48">
              <w:rPr>
                <w:rFonts w:ascii="Times New Roman" w:hAnsi="Times New Roman"/>
                <w:sz w:val="24"/>
                <w:szCs w:val="24"/>
                <w:lang w:val="ru-RU"/>
              </w:rPr>
              <w:t>Сказка  «Джек и бобовое зернышко»</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31</w:t>
            </w:r>
            <w:r w:rsidR="00235A48" w:rsidRPr="0074447C">
              <w:rPr>
                <w:rFonts w:ascii="Times New Roman" w:hAnsi="Times New Roman"/>
                <w:bCs/>
                <w:sz w:val="24"/>
                <w:szCs w:val="24"/>
              </w:rPr>
              <w:t>.0</w:t>
            </w:r>
            <w:r>
              <w:rPr>
                <w:rFonts w:ascii="Times New Roman" w:hAnsi="Times New Roman"/>
                <w:bCs/>
                <w:sz w:val="24"/>
                <w:szCs w:val="24"/>
              </w:rPr>
              <w:t>1</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p>
        </w:tc>
        <w:tc>
          <w:tcPr>
            <w:tcW w:w="6520" w:type="dxa"/>
          </w:tcPr>
          <w:p w:rsidR="00235A48" w:rsidRPr="0074447C" w:rsidRDefault="00235A48" w:rsidP="006D212E">
            <w:pPr>
              <w:spacing w:after="0" w:line="240" w:lineRule="auto"/>
              <w:ind w:left="284" w:firstLine="67"/>
              <w:jc w:val="center"/>
              <w:rPr>
                <w:rFonts w:ascii="Times New Roman" w:hAnsi="Times New Roman"/>
                <w:sz w:val="24"/>
                <w:szCs w:val="24"/>
              </w:rPr>
            </w:pPr>
            <w:r w:rsidRPr="0074447C">
              <w:rPr>
                <w:rFonts w:ascii="Times New Roman" w:hAnsi="Times New Roman"/>
                <w:b/>
                <w:bCs/>
                <w:sz w:val="24"/>
                <w:szCs w:val="24"/>
              </w:rPr>
              <w:t>Модуль 6.   «Распорядок дня» 10 часов</w:t>
            </w:r>
          </w:p>
        </w:tc>
        <w:tc>
          <w:tcPr>
            <w:tcW w:w="1168" w:type="dxa"/>
          </w:tcPr>
          <w:p w:rsidR="00235A48" w:rsidRPr="0074447C" w:rsidRDefault="00235A48" w:rsidP="006D212E">
            <w:pPr>
              <w:spacing w:after="0" w:line="240" w:lineRule="auto"/>
              <w:ind w:left="284"/>
              <w:rPr>
                <w:rFonts w:ascii="Times New Roman" w:hAnsi="Times New Roman"/>
                <w:bCs/>
                <w:sz w:val="24"/>
                <w:szCs w:val="24"/>
              </w:rPr>
            </w:pP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lastRenderedPageBreak/>
              <w:t>60</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Распорядок дня</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Pr>
                <w:rFonts w:ascii="Times New Roman" w:hAnsi="Times New Roman"/>
                <w:bCs/>
                <w:sz w:val="24"/>
                <w:szCs w:val="24"/>
              </w:rPr>
              <w:t>0</w:t>
            </w:r>
            <w:r w:rsidR="000F6B7F">
              <w:rPr>
                <w:rFonts w:ascii="Times New Roman" w:hAnsi="Times New Roman"/>
                <w:bCs/>
                <w:sz w:val="24"/>
                <w:szCs w:val="24"/>
              </w:rPr>
              <w:t>1</w:t>
            </w:r>
            <w:r w:rsidRPr="0074447C">
              <w:rPr>
                <w:rFonts w:ascii="Times New Roman" w:hAnsi="Times New Roman"/>
                <w:bCs/>
                <w:sz w:val="24"/>
                <w:szCs w:val="24"/>
              </w:rPr>
              <w:t>.02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61</w:t>
            </w:r>
          </w:p>
        </w:tc>
        <w:tc>
          <w:tcPr>
            <w:tcW w:w="6520" w:type="dxa"/>
          </w:tcPr>
          <w:p w:rsidR="00235A48" w:rsidRPr="0074447C" w:rsidRDefault="00235A48" w:rsidP="006D212E">
            <w:pPr>
              <w:spacing w:after="0" w:line="240" w:lineRule="auto"/>
              <w:ind w:left="284" w:firstLine="67"/>
              <w:rPr>
                <w:rFonts w:ascii="Times New Roman" w:hAnsi="Times New Roman"/>
                <w:bCs/>
                <w:sz w:val="24"/>
                <w:szCs w:val="24"/>
              </w:rPr>
            </w:pPr>
            <w:r w:rsidRPr="0074447C">
              <w:rPr>
                <w:rFonts w:ascii="Times New Roman" w:hAnsi="Times New Roman"/>
                <w:bCs/>
                <w:sz w:val="24"/>
                <w:szCs w:val="24"/>
              </w:rPr>
              <w:t>Наречия частотности</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06</w:t>
            </w:r>
            <w:r w:rsidR="00235A48" w:rsidRPr="0074447C">
              <w:rPr>
                <w:rFonts w:ascii="Times New Roman" w:hAnsi="Times New Roman"/>
                <w:bCs/>
                <w:sz w:val="24"/>
                <w:szCs w:val="24"/>
              </w:rPr>
              <w:t>.02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62</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Профессии</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07</w:t>
            </w:r>
            <w:r w:rsidR="00235A48" w:rsidRPr="0074447C">
              <w:rPr>
                <w:rFonts w:ascii="Times New Roman" w:hAnsi="Times New Roman"/>
                <w:bCs/>
                <w:sz w:val="24"/>
                <w:szCs w:val="24"/>
              </w:rPr>
              <w:t>.02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63</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Настоящее длительное время</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08</w:t>
            </w:r>
            <w:r w:rsidR="00235A48" w:rsidRPr="0074447C">
              <w:rPr>
                <w:rFonts w:ascii="Times New Roman" w:hAnsi="Times New Roman"/>
                <w:bCs/>
                <w:sz w:val="24"/>
                <w:szCs w:val="24"/>
              </w:rPr>
              <w:t>.02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64</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Настоящее длительное время</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Pr>
                <w:rFonts w:ascii="Times New Roman" w:hAnsi="Times New Roman"/>
                <w:bCs/>
                <w:sz w:val="24"/>
                <w:szCs w:val="24"/>
              </w:rPr>
              <w:t>1</w:t>
            </w:r>
            <w:r w:rsidR="000F6B7F">
              <w:rPr>
                <w:rFonts w:ascii="Times New Roman" w:hAnsi="Times New Roman"/>
                <w:bCs/>
                <w:sz w:val="24"/>
                <w:szCs w:val="24"/>
              </w:rPr>
              <w:t>3</w:t>
            </w:r>
            <w:r w:rsidRPr="0074447C">
              <w:rPr>
                <w:rFonts w:ascii="Times New Roman" w:hAnsi="Times New Roman"/>
                <w:bCs/>
                <w:sz w:val="24"/>
                <w:szCs w:val="24"/>
              </w:rPr>
              <w:t>.02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65</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Выходные</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14</w:t>
            </w:r>
            <w:r w:rsidR="00235A48" w:rsidRPr="0074447C">
              <w:rPr>
                <w:rFonts w:ascii="Times New Roman" w:hAnsi="Times New Roman"/>
                <w:bCs/>
                <w:sz w:val="24"/>
                <w:szCs w:val="24"/>
              </w:rPr>
              <w:t>.02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66</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Достопримечательности Лондона. Биг Бен</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15</w:t>
            </w:r>
            <w:r w:rsidR="00235A48" w:rsidRPr="0074447C">
              <w:rPr>
                <w:rFonts w:ascii="Times New Roman" w:hAnsi="Times New Roman"/>
                <w:bCs/>
                <w:sz w:val="24"/>
                <w:szCs w:val="24"/>
              </w:rPr>
              <w:t>.02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67</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Давай пойдем в кино</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sidRPr="0074447C">
              <w:rPr>
                <w:rFonts w:ascii="Times New Roman" w:hAnsi="Times New Roman"/>
                <w:bCs/>
                <w:sz w:val="24"/>
                <w:szCs w:val="24"/>
              </w:rPr>
              <w:t>2</w:t>
            </w:r>
            <w:r w:rsidR="000F6B7F">
              <w:rPr>
                <w:rFonts w:ascii="Times New Roman" w:hAnsi="Times New Roman"/>
                <w:bCs/>
                <w:sz w:val="24"/>
                <w:szCs w:val="24"/>
              </w:rPr>
              <w:t>0</w:t>
            </w:r>
            <w:r w:rsidRPr="0074447C">
              <w:rPr>
                <w:rFonts w:ascii="Times New Roman" w:hAnsi="Times New Roman"/>
                <w:bCs/>
                <w:sz w:val="24"/>
                <w:szCs w:val="24"/>
              </w:rPr>
              <w:t>.02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68</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Солнечные часы</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Pr>
                <w:rFonts w:ascii="Times New Roman" w:hAnsi="Times New Roman"/>
                <w:bCs/>
                <w:sz w:val="24"/>
                <w:szCs w:val="24"/>
              </w:rPr>
              <w:t>2</w:t>
            </w:r>
            <w:r w:rsidR="000F6B7F">
              <w:rPr>
                <w:rFonts w:ascii="Times New Roman" w:hAnsi="Times New Roman"/>
                <w:bCs/>
                <w:sz w:val="24"/>
                <w:szCs w:val="24"/>
              </w:rPr>
              <w:t>1</w:t>
            </w:r>
            <w:r>
              <w:rPr>
                <w:rFonts w:ascii="Times New Roman" w:hAnsi="Times New Roman"/>
                <w:bCs/>
                <w:sz w:val="24"/>
                <w:szCs w:val="24"/>
              </w:rPr>
              <w:t>.02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69</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b/>
                <w:bCs/>
                <w:sz w:val="24"/>
                <w:szCs w:val="24"/>
              </w:rPr>
              <w:t>Контрольная работа № 6 «Распорядок дня»</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22</w:t>
            </w:r>
            <w:r w:rsidR="00235A48" w:rsidRPr="0074447C">
              <w:rPr>
                <w:rFonts w:ascii="Times New Roman" w:hAnsi="Times New Roman"/>
                <w:bCs/>
                <w:sz w:val="24"/>
                <w:szCs w:val="24"/>
              </w:rPr>
              <w:t>.0</w:t>
            </w:r>
            <w:r>
              <w:rPr>
                <w:rFonts w:ascii="Times New Roman" w:hAnsi="Times New Roman"/>
                <w:bCs/>
                <w:sz w:val="24"/>
                <w:szCs w:val="24"/>
              </w:rPr>
              <w:t>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p>
        </w:tc>
        <w:tc>
          <w:tcPr>
            <w:tcW w:w="6520" w:type="dxa"/>
          </w:tcPr>
          <w:p w:rsidR="00235A48" w:rsidRPr="0074447C" w:rsidRDefault="00235A48" w:rsidP="006D212E">
            <w:pPr>
              <w:spacing w:after="0" w:line="240" w:lineRule="auto"/>
              <w:ind w:left="284" w:firstLine="67"/>
              <w:jc w:val="center"/>
              <w:rPr>
                <w:rFonts w:ascii="Times New Roman" w:hAnsi="Times New Roman"/>
                <w:b/>
                <w:bCs/>
                <w:sz w:val="24"/>
                <w:szCs w:val="24"/>
              </w:rPr>
            </w:pPr>
            <w:r w:rsidRPr="0074447C">
              <w:rPr>
                <w:rFonts w:ascii="Times New Roman" w:hAnsi="Times New Roman"/>
                <w:b/>
                <w:bCs/>
                <w:sz w:val="24"/>
                <w:szCs w:val="24"/>
              </w:rPr>
              <w:t>Модуль 7.    «Погода» 9 часов</w:t>
            </w:r>
          </w:p>
        </w:tc>
        <w:tc>
          <w:tcPr>
            <w:tcW w:w="1168" w:type="dxa"/>
          </w:tcPr>
          <w:p w:rsidR="00235A48" w:rsidRPr="0074447C" w:rsidRDefault="00235A48" w:rsidP="006D212E">
            <w:pPr>
              <w:spacing w:after="0" w:line="240" w:lineRule="auto"/>
              <w:ind w:left="284"/>
              <w:rPr>
                <w:rFonts w:ascii="Times New Roman" w:hAnsi="Times New Roman"/>
                <w:bCs/>
                <w:sz w:val="24"/>
                <w:szCs w:val="24"/>
              </w:rPr>
            </w:pP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70</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Времена года</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27</w:t>
            </w:r>
            <w:r w:rsidR="00235A48" w:rsidRPr="0074447C">
              <w:rPr>
                <w:rFonts w:ascii="Times New Roman" w:hAnsi="Times New Roman"/>
                <w:bCs/>
                <w:sz w:val="24"/>
                <w:szCs w:val="24"/>
              </w:rPr>
              <w:t>.0</w:t>
            </w:r>
            <w:r>
              <w:rPr>
                <w:rFonts w:ascii="Times New Roman" w:hAnsi="Times New Roman"/>
                <w:bCs/>
                <w:sz w:val="24"/>
                <w:szCs w:val="24"/>
              </w:rPr>
              <w:t>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71</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Говорим о погоде</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28</w:t>
            </w:r>
            <w:r w:rsidR="00235A48" w:rsidRPr="0074447C">
              <w:rPr>
                <w:rFonts w:ascii="Times New Roman" w:hAnsi="Times New Roman"/>
                <w:bCs/>
                <w:sz w:val="24"/>
                <w:szCs w:val="24"/>
              </w:rPr>
              <w:t>.0</w:t>
            </w:r>
            <w:r>
              <w:rPr>
                <w:rFonts w:ascii="Times New Roman" w:hAnsi="Times New Roman"/>
                <w:bCs/>
                <w:sz w:val="24"/>
                <w:szCs w:val="24"/>
              </w:rPr>
              <w:t>2</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72</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Одевайся правильно</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29</w:t>
            </w:r>
            <w:r w:rsidR="00235A48" w:rsidRPr="0074447C">
              <w:rPr>
                <w:rFonts w:ascii="Times New Roman" w:hAnsi="Times New Roman"/>
                <w:bCs/>
                <w:sz w:val="24"/>
                <w:szCs w:val="24"/>
              </w:rPr>
              <w:t>.0</w:t>
            </w:r>
            <w:r>
              <w:rPr>
                <w:rFonts w:ascii="Times New Roman" w:hAnsi="Times New Roman"/>
                <w:bCs/>
                <w:sz w:val="24"/>
                <w:szCs w:val="24"/>
              </w:rPr>
              <w:t>3</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73</w:t>
            </w:r>
          </w:p>
        </w:tc>
        <w:tc>
          <w:tcPr>
            <w:tcW w:w="6520" w:type="dxa"/>
          </w:tcPr>
          <w:p w:rsidR="00235A48" w:rsidRPr="00235A48" w:rsidRDefault="00235A48" w:rsidP="006D212E">
            <w:pPr>
              <w:spacing w:after="0" w:line="240" w:lineRule="auto"/>
              <w:ind w:left="284" w:firstLine="67"/>
              <w:rPr>
                <w:rFonts w:ascii="Times New Roman" w:hAnsi="Times New Roman"/>
                <w:b/>
                <w:bCs/>
                <w:sz w:val="24"/>
                <w:szCs w:val="24"/>
                <w:lang w:val="ru-RU"/>
              </w:rPr>
            </w:pPr>
            <w:r w:rsidRPr="00235A48">
              <w:rPr>
                <w:rFonts w:ascii="Times New Roman" w:hAnsi="Times New Roman"/>
                <w:sz w:val="24"/>
                <w:szCs w:val="24"/>
                <w:lang w:val="ru-RU"/>
              </w:rPr>
              <w:t>Настоящее простое и длительное время</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Pr>
                <w:rFonts w:ascii="Times New Roman" w:hAnsi="Times New Roman"/>
                <w:bCs/>
                <w:sz w:val="24"/>
                <w:szCs w:val="24"/>
              </w:rPr>
              <w:t>0</w:t>
            </w:r>
            <w:r w:rsidR="000F6B7F">
              <w:rPr>
                <w:rFonts w:ascii="Times New Roman" w:hAnsi="Times New Roman"/>
                <w:bCs/>
                <w:sz w:val="24"/>
                <w:szCs w:val="24"/>
              </w:rPr>
              <w:t>6</w:t>
            </w:r>
            <w:r w:rsidRPr="0074447C">
              <w:rPr>
                <w:rFonts w:ascii="Times New Roman" w:hAnsi="Times New Roman"/>
                <w:bCs/>
                <w:sz w:val="24"/>
                <w:szCs w:val="24"/>
              </w:rPr>
              <w:t>.03</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74</w:t>
            </w:r>
          </w:p>
        </w:tc>
        <w:tc>
          <w:tcPr>
            <w:tcW w:w="6520" w:type="dxa"/>
          </w:tcPr>
          <w:p w:rsidR="00235A48" w:rsidRPr="0074447C" w:rsidRDefault="00235A48" w:rsidP="006D212E">
            <w:pPr>
              <w:spacing w:after="0" w:line="240" w:lineRule="auto"/>
              <w:ind w:left="284" w:firstLine="67"/>
              <w:rPr>
                <w:rFonts w:ascii="Times New Roman" w:hAnsi="Times New Roman"/>
                <w:bCs/>
                <w:sz w:val="24"/>
                <w:szCs w:val="24"/>
              </w:rPr>
            </w:pPr>
            <w:r w:rsidRPr="0074447C">
              <w:rPr>
                <w:rFonts w:ascii="Times New Roman" w:hAnsi="Times New Roman"/>
                <w:bCs/>
                <w:sz w:val="24"/>
                <w:szCs w:val="24"/>
              </w:rPr>
              <w:t>Пишем открытку</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07</w:t>
            </w:r>
            <w:r w:rsidR="00235A48" w:rsidRPr="0074447C">
              <w:rPr>
                <w:rFonts w:ascii="Times New Roman" w:hAnsi="Times New Roman"/>
                <w:bCs/>
                <w:sz w:val="24"/>
                <w:szCs w:val="24"/>
              </w:rPr>
              <w:t>.03</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75</w:t>
            </w:r>
          </w:p>
        </w:tc>
        <w:tc>
          <w:tcPr>
            <w:tcW w:w="6520" w:type="dxa"/>
          </w:tcPr>
          <w:p w:rsidR="00235A48" w:rsidRPr="0074447C" w:rsidRDefault="00235A48" w:rsidP="006D212E">
            <w:pPr>
              <w:spacing w:after="0" w:line="240" w:lineRule="auto"/>
              <w:ind w:left="284" w:firstLine="67"/>
              <w:rPr>
                <w:rFonts w:ascii="Times New Roman" w:hAnsi="Times New Roman"/>
                <w:bCs/>
                <w:sz w:val="24"/>
                <w:szCs w:val="24"/>
              </w:rPr>
            </w:pPr>
            <w:r w:rsidRPr="0074447C">
              <w:rPr>
                <w:rFonts w:ascii="Times New Roman" w:hAnsi="Times New Roman"/>
                <w:sz w:val="24"/>
                <w:szCs w:val="24"/>
              </w:rPr>
              <w:t>Климат на Аляске</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sidRPr="0074447C">
              <w:rPr>
                <w:rFonts w:ascii="Times New Roman" w:hAnsi="Times New Roman"/>
                <w:bCs/>
                <w:sz w:val="24"/>
                <w:szCs w:val="24"/>
              </w:rPr>
              <w:t>1</w:t>
            </w:r>
            <w:r w:rsidR="000F6B7F">
              <w:rPr>
                <w:rFonts w:ascii="Times New Roman" w:hAnsi="Times New Roman"/>
                <w:bCs/>
                <w:sz w:val="24"/>
                <w:szCs w:val="24"/>
              </w:rPr>
              <w:t>2</w:t>
            </w:r>
            <w:r w:rsidRPr="0074447C">
              <w:rPr>
                <w:rFonts w:ascii="Times New Roman" w:hAnsi="Times New Roman"/>
                <w:bCs/>
                <w:sz w:val="24"/>
                <w:szCs w:val="24"/>
              </w:rPr>
              <w:t>.03</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76</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bCs/>
                <w:sz w:val="24"/>
                <w:szCs w:val="24"/>
              </w:rPr>
              <w:t>Покупаем одежду</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sidRPr="0074447C">
              <w:rPr>
                <w:rFonts w:ascii="Times New Roman" w:hAnsi="Times New Roman"/>
                <w:bCs/>
                <w:sz w:val="24"/>
                <w:szCs w:val="24"/>
              </w:rPr>
              <w:t>1</w:t>
            </w:r>
            <w:r w:rsidR="000F6B7F">
              <w:rPr>
                <w:rFonts w:ascii="Times New Roman" w:hAnsi="Times New Roman"/>
                <w:bCs/>
                <w:sz w:val="24"/>
                <w:szCs w:val="24"/>
              </w:rPr>
              <w:t>3</w:t>
            </w:r>
            <w:r w:rsidRPr="0074447C">
              <w:rPr>
                <w:rFonts w:ascii="Times New Roman" w:hAnsi="Times New Roman"/>
                <w:bCs/>
                <w:sz w:val="24"/>
                <w:szCs w:val="24"/>
              </w:rPr>
              <w:t>.03</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77</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Pr>
                <w:rFonts w:ascii="Times New Roman" w:hAnsi="Times New Roman"/>
                <w:sz w:val="24"/>
                <w:szCs w:val="24"/>
              </w:rPr>
              <w:t>Какая погода!</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14</w:t>
            </w:r>
            <w:r w:rsidR="00235A48" w:rsidRPr="0074447C">
              <w:rPr>
                <w:rFonts w:ascii="Times New Roman" w:hAnsi="Times New Roman"/>
                <w:bCs/>
                <w:sz w:val="24"/>
                <w:szCs w:val="24"/>
              </w:rPr>
              <w:t>.03</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78</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b/>
                <w:bCs/>
                <w:sz w:val="24"/>
                <w:szCs w:val="24"/>
              </w:rPr>
              <w:t>Контрольная работа № 5 «Погода»</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Pr>
                <w:rFonts w:ascii="Times New Roman" w:hAnsi="Times New Roman"/>
                <w:bCs/>
                <w:sz w:val="24"/>
                <w:szCs w:val="24"/>
              </w:rPr>
              <w:t>2</w:t>
            </w:r>
            <w:r w:rsidR="000F6B7F">
              <w:rPr>
                <w:rFonts w:ascii="Times New Roman" w:hAnsi="Times New Roman"/>
                <w:bCs/>
                <w:sz w:val="24"/>
                <w:szCs w:val="24"/>
              </w:rPr>
              <w:t>6</w:t>
            </w:r>
            <w:r w:rsidRPr="0074447C">
              <w:rPr>
                <w:rFonts w:ascii="Times New Roman" w:hAnsi="Times New Roman"/>
                <w:bCs/>
                <w:sz w:val="24"/>
                <w:szCs w:val="24"/>
              </w:rPr>
              <w:t>.03</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p>
        </w:tc>
        <w:tc>
          <w:tcPr>
            <w:tcW w:w="6520" w:type="dxa"/>
          </w:tcPr>
          <w:p w:rsidR="00235A48" w:rsidRPr="0074447C" w:rsidRDefault="00235A48" w:rsidP="006D212E">
            <w:pPr>
              <w:spacing w:after="0" w:line="240" w:lineRule="auto"/>
              <w:ind w:left="284" w:firstLine="67"/>
              <w:jc w:val="center"/>
              <w:rPr>
                <w:rFonts w:ascii="Times New Roman" w:hAnsi="Times New Roman"/>
                <w:b/>
                <w:bCs/>
                <w:sz w:val="24"/>
                <w:szCs w:val="24"/>
              </w:rPr>
            </w:pPr>
            <w:r w:rsidRPr="0074447C">
              <w:rPr>
                <w:rFonts w:ascii="Times New Roman" w:hAnsi="Times New Roman"/>
                <w:b/>
                <w:bCs/>
                <w:sz w:val="24"/>
                <w:szCs w:val="24"/>
              </w:rPr>
              <w:t>Модуль 8.     «Праздники»    9 часов</w:t>
            </w:r>
          </w:p>
        </w:tc>
        <w:tc>
          <w:tcPr>
            <w:tcW w:w="1168" w:type="dxa"/>
          </w:tcPr>
          <w:p w:rsidR="00235A48" w:rsidRPr="0074447C" w:rsidRDefault="00235A48" w:rsidP="006D212E">
            <w:pPr>
              <w:spacing w:after="0" w:line="240" w:lineRule="auto"/>
              <w:ind w:left="284"/>
              <w:rPr>
                <w:rFonts w:ascii="Times New Roman" w:hAnsi="Times New Roman"/>
                <w:bCs/>
                <w:sz w:val="24"/>
                <w:szCs w:val="24"/>
              </w:rPr>
            </w:pP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79</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Праздники</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Pr>
                <w:rFonts w:ascii="Times New Roman" w:hAnsi="Times New Roman"/>
                <w:bCs/>
                <w:sz w:val="24"/>
                <w:szCs w:val="24"/>
              </w:rPr>
              <w:t>23</w:t>
            </w:r>
            <w:r w:rsidRPr="0074447C">
              <w:rPr>
                <w:rFonts w:ascii="Times New Roman" w:hAnsi="Times New Roman"/>
                <w:bCs/>
                <w:sz w:val="24"/>
                <w:szCs w:val="24"/>
              </w:rPr>
              <w:t>.0</w:t>
            </w:r>
            <w:r>
              <w:rPr>
                <w:rFonts w:ascii="Times New Roman" w:hAnsi="Times New Roman"/>
                <w:bCs/>
                <w:sz w:val="24"/>
                <w:szCs w:val="24"/>
              </w:rPr>
              <w:t>3</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80</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Неисчисляемые существительные</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27</w:t>
            </w:r>
            <w:r w:rsidR="00235A48" w:rsidRPr="0074447C">
              <w:rPr>
                <w:rFonts w:ascii="Times New Roman" w:hAnsi="Times New Roman"/>
                <w:bCs/>
                <w:sz w:val="24"/>
                <w:szCs w:val="24"/>
              </w:rPr>
              <w:t>.0</w:t>
            </w:r>
            <w:r>
              <w:rPr>
                <w:rFonts w:ascii="Times New Roman" w:hAnsi="Times New Roman"/>
                <w:bCs/>
                <w:sz w:val="24"/>
                <w:szCs w:val="24"/>
              </w:rPr>
              <w:t>3</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81</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Неопределенные местоимения</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28.</w:t>
            </w:r>
            <w:r w:rsidR="00235A48" w:rsidRPr="0074447C">
              <w:rPr>
                <w:rFonts w:ascii="Times New Roman" w:hAnsi="Times New Roman"/>
                <w:bCs/>
                <w:sz w:val="24"/>
                <w:szCs w:val="24"/>
              </w:rPr>
              <w:t>0</w:t>
            </w:r>
            <w:r>
              <w:rPr>
                <w:rFonts w:ascii="Times New Roman" w:hAnsi="Times New Roman"/>
                <w:bCs/>
                <w:sz w:val="24"/>
                <w:szCs w:val="24"/>
              </w:rPr>
              <w:t>3</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82</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Праздничная еда</w:t>
            </w:r>
          </w:p>
        </w:tc>
        <w:tc>
          <w:tcPr>
            <w:tcW w:w="1168"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0</w:t>
            </w:r>
            <w:r>
              <w:rPr>
                <w:rFonts w:ascii="Times New Roman" w:hAnsi="Times New Roman"/>
                <w:bCs/>
                <w:sz w:val="24"/>
                <w:szCs w:val="24"/>
              </w:rPr>
              <w:t>6</w:t>
            </w:r>
            <w:r w:rsidRPr="0074447C">
              <w:rPr>
                <w:rFonts w:ascii="Times New Roman" w:hAnsi="Times New Roman"/>
                <w:bCs/>
                <w:sz w:val="24"/>
                <w:szCs w:val="24"/>
              </w:rPr>
              <w:t>.04</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83</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День рождения</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02</w:t>
            </w:r>
            <w:r w:rsidR="00235A48" w:rsidRPr="0074447C">
              <w:rPr>
                <w:rFonts w:ascii="Times New Roman" w:hAnsi="Times New Roman"/>
                <w:bCs/>
                <w:sz w:val="24"/>
                <w:szCs w:val="24"/>
              </w:rPr>
              <w:t>.04</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84</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День Благодарения</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03</w:t>
            </w:r>
            <w:r w:rsidR="00235A48" w:rsidRPr="0074447C">
              <w:rPr>
                <w:rFonts w:ascii="Times New Roman" w:hAnsi="Times New Roman"/>
                <w:bCs/>
                <w:sz w:val="24"/>
                <w:szCs w:val="24"/>
              </w:rPr>
              <w:t>.04</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85</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В кафе</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04</w:t>
            </w:r>
            <w:r w:rsidR="00235A48" w:rsidRPr="0074447C">
              <w:rPr>
                <w:rFonts w:ascii="Times New Roman" w:hAnsi="Times New Roman"/>
                <w:bCs/>
                <w:sz w:val="24"/>
                <w:szCs w:val="24"/>
              </w:rPr>
              <w:t>.04</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86</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Правила гигиены</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09</w:t>
            </w:r>
            <w:r w:rsidR="00235A48" w:rsidRPr="0074447C">
              <w:rPr>
                <w:rFonts w:ascii="Times New Roman" w:hAnsi="Times New Roman"/>
                <w:bCs/>
                <w:sz w:val="24"/>
                <w:szCs w:val="24"/>
              </w:rPr>
              <w:t>.04</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87</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b/>
                <w:bCs/>
                <w:sz w:val="24"/>
                <w:szCs w:val="24"/>
              </w:rPr>
              <w:t>Контрольная работа №6</w:t>
            </w:r>
            <w:r w:rsidRPr="0074447C">
              <w:rPr>
                <w:rFonts w:ascii="Times New Roman" w:hAnsi="Times New Roman"/>
                <w:sz w:val="24"/>
                <w:szCs w:val="24"/>
              </w:rPr>
              <w:t xml:space="preserve"> </w:t>
            </w:r>
            <w:r w:rsidRPr="0074447C">
              <w:rPr>
                <w:rFonts w:ascii="Times New Roman" w:hAnsi="Times New Roman"/>
                <w:b/>
                <w:bCs/>
                <w:sz w:val="24"/>
                <w:szCs w:val="24"/>
              </w:rPr>
              <w:t>«Праздники»</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10</w:t>
            </w:r>
            <w:r w:rsidR="00235A48" w:rsidRPr="0074447C">
              <w:rPr>
                <w:rFonts w:ascii="Times New Roman" w:hAnsi="Times New Roman"/>
                <w:bCs/>
                <w:sz w:val="24"/>
                <w:szCs w:val="24"/>
              </w:rPr>
              <w:t>.04</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p>
        </w:tc>
        <w:tc>
          <w:tcPr>
            <w:tcW w:w="6520" w:type="dxa"/>
          </w:tcPr>
          <w:p w:rsidR="00235A48" w:rsidRPr="0074447C" w:rsidRDefault="00235A48" w:rsidP="006D212E">
            <w:pPr>
              <w:spacing w:after="0" w:line="240" w:lineRule="auto"/>
              <w:ind w:left="284" w:firstLine="67"/>
              <w:jc w:val="center"/>
              <w:rPr>
                <w:rFonts w:ascii="Times New Roman" w:hAnsi="Times New Roman"/>
                <w:b/>
                <w:bCs/>
                <w:sz w:val="24"/>
                <w:szCs w:val="24"/>
              </w:rPr>
            </w:pPr>
            <w:r w:rsidRPr="0074447C">
              <w:rPr>
                <w:rFonts w:ascii="Times New Roman" w:hAnsi="Times New Roman"/>
                <w:b/>
                <w:bCs/>
                <w:sz w:val="24"/>
                <w:szCs w:val="24"/>
              </w:rPr>
              <w:t>Модуль 9.      «Современная жизнь»      8 часов</w:t>
            </w:r>
          </w:p>
        </w:tc>
        <w:tc>
          <w:tcPr>
            <w:tcW w:w="1168" w:type="dxa"/>
          </w:tcPr>
          <w:p w:rsidR="00235A48" w:rsidRPr="0074447C" w:rsidRDefault="00235A48" w:rsidP="006D212E">
            <w:pPr>
              <w:spacing w:after="0" w:line="240" w:lineRule="auto"/>
              <w:ind w:left="284"/>
              <w:rPr>
                <w:rFonts w:ascii="Times New Roman" w:hAnsi="Times New Roman"/>
                <w:bCs/>
                <w:sz w:val="24"/>
                <w:szCs w:val="24"/>
              </w:rPr>
            </w:pP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88</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Идем за покупками</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11</w:t>
            </w:r>
            <w:r w:rsidR="00235A48" w:rsidRPr="0074447C">
              <w:rPr>
                <w:rFonts w:ascii="Times New Roman" w:hAnsi="Times New Roman"/>
                <w:bCs/>
                <w:sz w:val="24"/>
                <w:szCs w:val="24"/>
              </w:rPr>
              <w:t>.04</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89</w:t>
            </w:r>
          </w:p>
        </w:tc>
        <w:tc>
          <w:tcPr>
            <w:tcW w:w="6520" w:type="dxa"/>
          </w:tcPr>
          <w:p w:rsidR="00235A48" w:rsidRPr="00235A48" w:rsidRDefault="00235A48" w:rsidP="006D212E">
            <w:pPr>
              <w:spacing w:after="0" w:line="240" w:lineRule="auto"/>
              <w:ind w:left="284" w:firstLine="67"/>
              <w:rPr>
                <w:rFonts w:ascii="Times New Roman" w:hAnsi="Times New Roman"/>
                <w:b/>
                <w:bCs/>
                <w:sz w:val="24"/>
                <w:szCs w:val="24"/>
                <w:lang w:val="ru-RU"/>
              </w:rPr>
            </w:pPr>
            <w:r w:rsidRPr="00235A48">
              <w:rPr>
                <w:rFonts w:ascii="Times New Roman" w:hAnsi="Times New Roman"/>
                <w:sz w:val="24"/>
                <w:szCs w:val="24"/>
                <w:lang w:val="ru-RU"/>
              </w:rPr>
              <w:t>Глагол «быть» в прошедшем времени</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16</w:t>
            </w:r>
            <w:r w:rsidR="00235A48" w:rsidRPr="0074447C">
              <w:rPr>
                <w:rFonts w:ascii="Times New Roman" w:hAnsi="Times New Roman"/>
                <w:bCs/>
                <w:sz w:val="24"/>
                <w:szCs w:val="24"/>
              </w:rPr>
              <w:t>.04</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90</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Досуг в городе</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17</w:t>
            </w:r>
            <w:r w:rsidR="00235A48" w:rsidRPr="0074447C">
              <w:rPr>
                <w:rFonts w:ascii="Times New Roman" w:hAnsi="Times New Roman"/>
                <w:bCs/>
                <w:sz w:val="24"/>
                <w:szCs w:val="24"/>
              </w:rPr>
              <w:t>.04</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91</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Рецензия на фильм</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18</w:t>
            </w:r>
            <w:r w:rsidR="00235A48" w:rsidRPr="0074447C">
              <w:rPr>
                <w:rFonts w:ascii="Times New Roman" w:hAnsi="Times New Roman"/>
                <w:bCs/>
                <w:sz w:val="24"/>
                <w:szCs w:val="24"/>
              </w:rPr>
              <w:t>.04</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92</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Лестер – сквер</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23</w:t>
            </w:r>
            <w:r w:rsidR="00235A48" w:rsidRPr="0074447C">
              <w:rPr>
                <w:rFonts w:ascii="Times New Roman" w:hAnsi="Times New Roman"/>
                <w:bCs/>
                <w:sz w:val="24"/>
                <w:szCs w:val="24"/>
              </w:rPr>
              <w:t>.0</w:t>
            </w:r>
            <w:r>
              <w:rPr>
                <w:rFonts w:ascii="Times New Roman" w:hAnsi="Times New Roman"/>
                <w:bCs/>
                <w:sz w:val="24"/>
                <w:szCs w:val="24"/>
              </w:rPr>
              <w:t>4</w:t>
            </w:r>
          </w:p>
        </w:tc>
        <w:tc>
          <w:tcPr>
            <w:tcW w:w="1134" w:type="dxa"/>
          </w:tcPr>
          <w:p w:rsidR="00235A48" w:rsidRPr="0074447C" w:rsidRDefault="00235A48" w:rsidP="006D212E">
            <w:pPr>
              <w:spacing w:after="0" w:line="240" w:lineRule="auto"/>
              <w:ind w:left="284"/>
              <w:rPr>
                <w:rFonts w:ascii="Times New Roman" w:hAnsi="Times New Roman"/>
                <w:bCs/>
                <w:sz w:val="24"/>
                <w:szCs w:val="24"/>
              </w:rPr>
            </w:pPr>
            <w:bookmarkStart w:id="0" w:name="_GoBack"/>
            <w:bookmarkEnd w:id="0"/>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93</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Спрашиваем дорогу</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24.</w:t>
            </w:r>
            <w:r w:rsidR="00235A48" w:rsidRPr="0074447C">
              <w:rPr>
                <w:rFonts w:ascii="Times New Roman" w:hAnsi="Times New Roman"/>
                <w:bCs/>
                <w:sz w:val="24"/>
                <w:szCs w:val="24"/>
              </w:rPr>
              <w:t>0</w:t>
            </w:r>
            <w:r>
              <w:rPr>
                <w:rFonts w:ascii="Times New Roman" w:hAnsi="Times New Roman"/>
                <w:bCs/>
                <w:sz w:val="24"/>
                <w:szCs w:val="24"/>
              </w:rPr>
              <w:t>4</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94</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Британские монеты</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25</w:t>
            </w:r>
            <w:r w:rsidR="00235A48" w:rsidRPr="0074447C">
              <w:rPr>
                <w:rFonts w:ascii="Times New Roman" w:hAnsi="Times New Roman"/>
                <w:bCs/>
                <w:sz w:val="24"/>
                <w:szCs w:val="24"/>
              </w:rPr>
              <w:t>.0</w:t>
            </w:r>
            <w:r>
              <w:rPr>
                <w:rFonts w:ascii="Times New Roman" w:hAnsi="Times New Roman"/>
                <w:bCs/>
                <w:sz w:val="24"/>
                <w:szCs w:val="24"/>
              </w:rPr>
              <w:t>4</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95</w:t>
            </w:r>
          </w:p>
        </w:tc>
        <w:tc>
          <w:tcPr>
            <w:tcW w:w="6520" w:type="dxa"/>
          </w:tcPr>
          <w:p w:rsidR="00235A48" w:rsidRPr="00235A48" w:rsidRDefault="00235A48" w:rsidP="006D212E">
            <w:pPr>
              <w:spacing w:after="0" w:line="240" w:lineRule="auto"/>
              <w:ind w:left="284" w:firstLine="67"/>
              <w:rPr>
                <w:rFonts w:ascii="Times New Roman" w:hAnsi="Times New Roman"/>
                <w:b/>
                <w:bCs/>
                <w:sz w:val="24"/>
                <w:szCs w:val="24"/>
                <w:lang w:val="ru-RU"/>
              </w:rPr>
            </w:pPr>
            <w:r w:rsidRPr="00235A48">
              <w:rPr>
                <w:rFonts w:ascii="Times New Roman" w:hAnsi="Times New Roman"/>
                <w:b/>
                <w:bCs/>
                <w:sz w:val="24"/>
                <w:szCs w:val="24"/>
                <w:lang w:val="ru-RU"/>
              </w:rPr>
              <w:t>Контрольная работа №9 «Современная жизнь»/ Текущий контроль</w:t>
            </w:r>
          </w:p>
        </w:tc>
        <w:tc>
          <w:tcPr>
            <w:tcW w:w="1168" w:type="dxa"/>
          </w:tcPr>
          <w:p w:rsidR="00235A48" w:rsidRPr="0074447C" w:rsidRDefault="000F6B7F" w:rsidP="000F6B7F">
            <w:pPr>
              <w:spacing w:after="0" w:line="240" w:lineRule="auto"/>
              <w:ind w:left="284"/>
              <w:rPr>
                <w:rFonts w:ascii="Times New Roman" w:hAnsi="Times New Roman"/>
                <w:bCs/>
                <w:sz w:val="24"/>
                <w:szCs w:val="24"/>
              </w:rPr>
            </w:pPr>
            <w:r>
              <w:rPr>
                <w:rFonts w:ascii="Times New Roman" w:hAnsi="Times New Roman"/>
                <w:bCs/>
                <w:sz w:val="24"/>
                <w:szCs w:val="24"/>
              </w:rPr>
              <w:t>30</w:t>
            </w:r>
            <w:r w:rsidR="00235A48" w:rsidRPr="0074447C">
              <w:rPr>
                <w:rFonts w:ascii="Times New Roman" w:hAnsi="Times New Roman"/>
                <w:bCs/>
                <w:sz w:val="24"/>
                <w:szCs w:val="24"/>
              </w:rPr>
              <w:t>.0</w:t>
            </w:r>
            <w:r>
              <w:rPr>
                <w:rFonts w:ascii="Times New Roman" w:hAnsi="Times New Roman"/>
                <w:bCs/>
                <w:sz w:val="24"/>
                <w:szCs w:val="24"/>
              </w:rPr>
              <w:t>4</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p>
        </w:tc>
        <w:tc>
          <w:tcPr>
            <w:tcW w:w="6520" w:type="dxa"/>
          </w:tcPr>
          <w:p w:rsidR="00235A48" w:rsidRPr="0074447C" w:rsidRDefault="00235A48" w:rsidP="006D212E">
            <w:pPr>
              <w:spacing w:after="0" w:line="240" w:lineRule="auto"/>
              <w:ind w:left="284" w:firstLine="67"/>
              <w:jc w:val="center"/>
              <w:rPr>
                <w:rFonts w:ascii="Times New Roman" w:hAnsi="Times New Roman"/>
                <w:b/>
                <w:bCs/>
                <w:sz w:val="24"/>
                <w:szCs w:val="24"/>
              </w:rPr>
            </w:pPr>
            <w:r w:rsidRPr="0074447C">
              <w:rPr>
                <w:rFonts w:ascii="Times New Roman" w:hAnsi="Times New Roman"/>
                <w:b/>
                <w:bCs/>
                <w:sz w:val="24"/>
                <w:szCs w:val="24"/>
              </w:rPr>
              <w:t>Модуль 10.      «Каникулы»   7 часов</w:t>
            </w:r>
          </w:p>
        </w:tc>
        <w:tc>
          <w:tcPr>
            <w:tcW w:w="1168" w:type="dxa"/>
          </w:tcPr>
          <w:p w:rsidR="00235A48" w:rsidRPr="0074447C" w:rsidRDefault="00235A48" w:rsidP="006D212E">
            <w:pPr>
              <w:spacing w:after="0" w:line="240" w:lineRule="auto"/>
              <w:ind w:left="284"/>
              <w:rPr>
                <w:rFonts w:ascii="Times New Roman" w:hAnsi="Times New Roman"/>
                <w:bCs/>
                <w:sz w:val="24"/>
                <w:szCs w:val="24"/>
              </w:rPr>
            </w:pP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96</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Путешествия по миру</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02</w:t>
            </w:r>
            <w:r w:rsidR="00235A48" w:rsidRPr="0074447C">
              <w:rPr>
                <w:rFonts w:ascii="Times New Roman" w:hAnsi="Times New Roman"/>
                <w:bCs/>
                <w:sz w:val="24"/>
                <w:szCs w:val="24"/>
              </w:rPr>
              <w:t>.05</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97</w:t>
            </w:r>
          </w:p>
        </w:tc>
        <w:tc>
          <w:tcPr>
            <w:tcW w:w="6520" w:type="dxa"/>
          </w:tcPr>
          <w:p w:rsidR="00235A48" w:rsidRPr="009D0531" w:rsidRDefault="00235A48" w:rsidP="006D212E">
            <w:pPr>
              <w:spacing w:after="0" w:line="240" w:lineRule="auto"/>
              <w:ind w:firstLine="351"/>
              <w:rPr>
                <w:rFonts w:ascii="Times New Roman" w:hAnsi="Times New Roman"/>
                <w:bCs/>
                <w:sz w:val="24"/>
                <w:szCs w:val="24"/>
              </w:rPr>
            </w:pPr>
            <w:r w:rsidRPr="009D0531">
              <w:rPr>
                <w:rFonts w:ascii="Times New Roman" w:hAnsi="Times New Roman"/>
                <w:bCs/>
                <w:sz w:val="24"/>
                <w:szCs w:val="24"/>
              </w:rPr>
              <w:t>Путешествия по миру</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07</w:t>
            </w:r>
            <w:r w:rsidR="00235A48" w:rsidRPr="0074447C">
              <w:rPr>
                <w:rFonts w:ascii="Times New Roman" w:hAnsi="Times New Roman"/>
                <w:bCs/>
                <w:sz w:val="24"/>
                <w:szCs w:val="24"/>
              </w:rPr>
              <w:t>.05</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98</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Веселое лето</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08</w:t>
            </w:r>
            <w:r w:rsidR="00235A48" w:rsidRPr="0074447C">
              <w:rPr>
                <w:rFonts w:ascii="Times New Roman" w:hAnsi="Times New Roman"/>
                <w:bCs/>
                <w:sz w:val="24"/>
                <w:szCs w:val="24"/>
              </w:rPr>
              <w:t>.05</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99</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Пишем записки</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sidRPr="0074447C">
              <w:rPr>
                <w:rFonts w:ascii="Times New Roman" w:hAnsi="Times New Roman"/>
                <w:bCs/>
                <w:sz w:val="24"/>
                <w:szCs w:val="24"/>
              </w:rPr>
              <w:t>1</w:t>
            </w:r>
            <w:r w:rsidR="000F6B7F">
              <w:rPr>
                <w:rFonts w:ascii="Times New Roman" w:hAnsi="Times New Roman"/>
                <w:bCs/>
                <w:sz w:val="24"/>
                <w:szCs w:val="24"/>
              </w:rPr>
              <w:t>4</w:t>
            </w:r>
            <w:r w:rsidRPr="0074447C">
              <w:rPr>
                <w:rFonts w:ascii="Times New Roman" w:hAnsi="Times New Roman"/>
                <w:bCs/>
                <w:sz w:val="24"/>
                <w:szCs w:val="24"/>
              </w:rPr>
              <w:t>.05</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100</w:t>
            </w:r>
          </w:p>
        </w:tc>
        <w:tc>
          <w:tcPr>
            <w:tcW w:w="6520" w:type="dxa"/>
          </w:tcPr>
          <w:p w:rsidR="00235A48" w:rsidRPr="0074447C" w:rsidRDefault="00235A48" w:rsidP="006D212E">
            <w:pPr>
              <w:spacing w:after="0" w:line="240" w:lineRule="auto"/>
              <w:ind w:left="284" w:firstLine="67"/>
              <w:rPr>
                <w:rFonts w:ascii="Times New Roman" w:hAnsi="Times New Roman"/>
                <w:b/>
                <w:bCs/>
                <w:sz w:val="24"/>
                <w:szCs w:val="24"/>
              </w:rPr>
            </w:pPr>
            <w:r w:rsidRPr="0074447C">
              <w:rPr>
                <w:rFonts w:ascii="Times New Roman" w:hAnsi="Times New Roman"/>
                <w:sz w:val="24"/>
                <w:szCs w:val="24"/>
              </w:rPr>
              <w:t>Путешествие по Шотландии</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Pr>
                <w:rFonts w:ascii="Times New Roman" w:hAnsi="Times New Roman"/>
                <w:bCs/>
                <w:sz w:val="24"/>
                <w:szCs w:val="24"/>
              </w:rPr>
              <w:t>1</w:t>
            </w:r>
            <w:r w:rsidR="000F6B7F">
              <w:rPr>
                <w:rFonts w:ascii="Times New Roman" w:hAnsi="Times New Roman"/>
                <w:bCs/>
                <w:sz w:val="24"/>
                <w:szCs w:val="24"/>
              </w:rPr>
              <w:t>5</w:t>
            </w:r>
            <w:r w:rsidRPr="0074447C">
              <w:rPr>
                <w:rFonts w:ascii="Times New Roman" w:hAnsi="Times New Roman"/>
                <w:bCs/>
                <w:sz w:val="24"/>
                <w:szCs w:val="24"/>
              </w:rPr>
              <w:t>.05</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101</w:t>
            </w:r>
          </w:p>
        </w:tc>
        <w:tc>
          <w:tcPr>
            <w:tcW w:w="6520" w:type="dxa"/>
          </w:tcPr>
          <w:p w:rsidR="00235A48" w:rsidRPr="0074447C" w:rsidRDefault="00235A48" w:rsidP="006D212E">
            <w:pPr>
              <w:spacing w:after="0" w:line="240" w:lineRule="auto"/>
              <w:ind w:firstLine="351"/>
              <w:rPr>
                <w:rFonts w:ascii="Times New Roman" w:hAnsi="Times New Roman"/>
                <w:b/>
                <w:bCs/>
                <w:sz w:val="24"/>
                <w:szCs w:val="24"/>
              </w:rPr>
            </w:pPr>
            <w:r w:rsidRPr="0074447C">
              <w:rPr>
                <w:rFonts w:ascii="Times New Roman" w:hAnsi="Times New Roman"/>
                <w:sz w:val="24"/>
                <w:szCs w:val="24"/>
              </w:rPr>
              <w:t>Идем в поход</w:t>
            </w:r>
            <w:r w:rsidRPr="0074447C">
              <w:rPr>
                <w:rFonts w:ascii="Times New Roman" w:hAnsi="Times New Roman"/>
                <w:b/>
                <w:bCs/>
                <w:sz w:val="24"/>
                <w:szCs w:val="24"/>
              </w:rPr>
              <w:t xml:space="preserve">  </w:t>
            </w:r>
          </w:p>
        </w:tc>
        <w:tc>
          <w:tcPr>
            <w:tcW w:w="1168" w:type="dxa"/>
          </w:tcPr>
          <w:p w:rsidR="00235A48" w:rsidRPr="0074447C" w:rsidRDefault="000F6B7F" w:rsidP="006D212E">
            <w:pPr>
              <w:spacing w:after="0" w:line="240" w:lineRule="auto"/>
              <w:ind w:left="284"/>
              <w:rPr>
                <w:rFonts w:ascii="Times New Roman" w:hAnsi="Times New Roman"/>
                <w:bCs/>
                <w:sz w:val="24"/>
                <w:szCs w:val="24"/>
              </w:rPr>
            </w:pPr>
            <w:r>
              <w:rPr>
                <w:rFonts w:ascii="Times New Roman" w:hAnsi="Times New Roman"/>
                <w:bCs/>
                <w:sz w:val="24"/>
                <w:szCs w:val="24"/>
              </w:rPr>
              <w:t>16</w:t>
            </w:r>
            <w:r w:rsidR="00235A48" w:rsidRPr="0074447C">
              <w:rPr>
                <w:rFonts w:ascii="Times New Roman" w:hAnsi="Times New Roman"/>
                <w:bCs/>
                <w:sz w:val="24"/>
                <w:szCs w:val="24"/>
              </w:rPr>
              <w:t>.05</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r w:rsidRPr="0074447C">
              <w:rPr>
                <w:rFonts w:ascii="Times New Roman" w:hAnsi="Times New Roman"/>
                <w:bCs/>
                <w:sz w:val="24"/>
                <w:szCs w:val="24"/>
              </w:rPr>
              <w:t>102</w:t>
            </w:r>
          </w:p>
        </w:tc>
        <w:tc>
          <w:tcPr>
            <w:tcW w:w="6520" w:type="dxa"/>
          </w:tcPr>
          <w:p w:rsidR="00235A48" w:rsidRPr="0074447C" w:rsidRDefault="00235A48" w:rsidP="006D212E">
            <w:pPr>
              <w:spacing w:after="0" w:line="240" w:lineRule="auto"/>
              <w:ind w:firstLine="351"/>
              <w:rPr>
                <w:rFonts w:ascii="Times New Roman" w:hAnsi="Times New Roman"/>
                <w:b/>
                <w:bCs/>
                <w:sz w:val="24"/>
                <w:szCs w:val="24"/>
              </w:rPr>
            </w:pPr>
            <w:r w:rsidRPr="0074447C">
              <w:rPr>
                <w:rFonts w:ascii="Times New Roman" w:hAnsi="Times New Roman"/>
                <w:b/>
                <w:bCs/>
                <w:sz w:val="24"/>
                <w:szCs w:val="24"/>
              </w:rPr>
              <w:t>Контрольная  работа №10 «Каникулы»</w:t>
            </w:r>
          </w:p>
        </w:tc>
        <w:tc>
          <w:tcPr>
            <w:tcW w:w="1168" w:type="dxa"/>
          </w:tcPr>
          <w:p w:rsidR="00235A48" w:rsidRPr="0074447C" w:rsidRDefault="00235A48" w:rsidP="000F6B7F">
            <w:pPr>
              <w:spacing w:after="0" w:line="240" w:lineRule="auto"/>
              <w:ind w:left="284"/>
              <w:rPr>
                <w:rFonts w:ascii="Times New Roman" w:hAnsi="Times New Roman"/>
                <w:bCs/>
                <w:sz w:val="24"/>
                <w:szCs w:val="24"/>
              </w:rPr>
            </w:pPr>
            <w:r>
              <w:rPr>
                <w:rFonts w:ascii="Times New Roman" w:hAnsi="Times New Roman"/>
                <w:bCs/>
                <w:sz w:val="24"/>
                <w:szCs w:val="24"/>
              </w:rPr>
              <w:t>2</w:t>
            </w:r>
            <w:r w:rsidR="000F6B7F">
              <w:rPr>
                <w:rFonts w:ascii="Times New Roman" w:hAnsi="Times New Roman"/>
                <w:bCs/>
                <w:sz w:val="24"/>
                <w:szCs w:val="24"/>
              </w:rPr>
              <w:t>1</w:t>
            </w:r>
            <w:r w:rsidRPr="0074447C">
              <w:rPr>
                <w:rFonts w:ascii="Times New Roman" w:hAnsi="Times New Roman"/>
                <w:bCs/>
                <w:sz w:val="24"/>
                <w:szCs w:val="24"/>
              </w:rPr>
              <w:t>.05</w:t>
            </w: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r w:rsidR="00235A48" w:rsidRPr="0074447C" w:rsidTr="006D212E">
        <w:tc>
          <w:tcPr>
            <w:tcW w:w="959" w:type="dxa"/>
          </w:tcPr>
          <w:p w:rsidR="00235A48" w:rsidRPr="0074447C" w:rsidRDefault="00235A48" w:rsidP="006D212E">
            <w:pPr>
              <w:spacing w:after="0" w:line="240" w:lineRule="auto"/>
              <w:ind w:left="284"/>
              <w:rPr>
                <w:rFonts w:ascii="Times New Roman" w:hAnsi="Times New Roman"/>
                <w:bCs/>
                <w:sz w:val="24"/>
                <w:szCs w:val="24"/>
              </w:rPr>
            </w:pPr>
          </w:p>
        </w:tc>
        <w:tc>
          <w:tcPr>
            <w:tcW w:w="6520" w:type="dxa"/>
          </w:tcPr>
          <w:p w:rsidR="00235A48" w:rsidRPr="0074447C" w:rsidRDefault="00235A48" w:rsidP="006D212E">
            <w:pPr>
              <w:spacing w:after="0" w:line="240" w:lineRule="auto"/>
              <w:ind w:firstLine="351"/>
              <w:jc w:val="right"/>
              <w:rPr>
                <w:rFonts w:ascii="Times New Roman" w:hAnsi="Times New Roman"/>
                <w:b/>
                <w:bCs/>
                <w:sz w:val="24"/>
                <w:szCs w:val="24"/>
              </w:rPr>
            </w:pPr>
            <w:r w:rsidRPr="0074447C">
              <w:rPr>
                <w:rFonts w:ascii="Times New Roman" w:hAnsi="Times New Roman"/>
                <w:b/>
                <w:bCs/>
                <w:sz w:val="24"/>
                <w:szCs w:val="24"/>
              </w:rPr>
              <w:t>Итого 102 часа</w:t>
            </w:r>
          </w:p>
        </w:tc>
        <w:tc>
          <w:tcPr>
            <w:tcW w:w="1168" w:type="dxa"/>
          </w:tcPr>
          <w:p w:rsidR="00235A48" w:rsidRPr="0074447C" w:rsidRDefault="00235A48" w:rsidP="006D212E">
            <w:pPr>
              <w:spacing w:after="0" w:line="240" w:lineRule="auto"/>
              <w:ind w:left="284"/>
              <w:rPr>
                <w:rFonts w:ascii="Times New Roman" w:hAnsi="Times New Roman"/>
                <w:bCs/>
                <w:sz w:val="24"/>
                <w:szCs w:val="24"/>
              </w:rPr>
            </w:pPr>
          </w:p>
        </w:tc>
        <w:tc>
          <w:tcPr>
            <w:tcW w:w="1134" w:type="dxa"/>
          </w:tcPr>
          <w:p w:rsidR="00235A48" w:rsidRPr="0074447C" w:rsidRDefault="00235A48" w:rsidP="006D212E">
            <w:pPr>
              <w:spacing w:after="0" w:line="240" w:lineRule="auto"/>
              <w:ind w:left="284"/>
              <w:rPr>
                <w:rFonts w:ascii="Times New Roman" w:hAnsi="Times New Roman"/>
                <w:bCs/>
                <w:sz w:val="24"/>
                <w:szCs w:val="24"/>
              </w:rPr>
            </w:pPr>
          </w:p>
        </w:tc>
      </w:tr>
    </w:tbl>
    <w:p w:rsidR="00235A48" w:rsidRPr="00235A48" w:rsidRDefault="00235A48" w:rsidP="00235A48">
      <w:pPr>
        <w:rPr>
          <w:lang w:val="ru-RU"/>
        </w:rPr>
      </w:pPr>
    </w:p>
    <w:p w:rsidR="00235A48" w:rsidRPr="00235A48" w:rsidRDefault="00235A48" w:rsidP="00235A48">
      <w:pPr>
        <w:rPr>
          <w:lang w:val="ru-RU"/>
        </w:rPr>
      </w:pPr>
    </w:p>
    <w:p w:rsidR="00235A48" w:rsidRDefault="00235A48" w:rsidP="00235A48">
      <w:pPr>
        <w:rPr>
          <w:lang w:val="ru-RU"/>
        </w:rPr>
      </w:pPr>
    </w:p>
    <w:p w:rsidR="00235A48" w:rsidRPr="00235A48" w:rsidRDefault="00235A48" w:rsidP="00235A48">
      <w:pPr>
        <w:autoSpaceDE w:val="0"/>
        <w:autoSpaceDN w:val="0"/>
        <w:spacing w:after="0" w:line="240" w:lineRule="auto"/>
        <w:rPr>
          <w:lang w:val="ru-RU"/>
        </w:rPr>
      </w:pPr>
      <w:r w:rsidRPr="00235A48">
        <w:rPr>
          <w:rFonts w:ascii="Times New Roman" w:eastAsia="Times New Roman" w:hAnsi="Times New Roman"/>
          <w:b/>
          <w:sz w:val="24"/>
          <w:lang w:val="ru-RU"/>
        </w:rPr>
        <w:t xml:space="preserve">УЧЕБНО-МЕТОДИЧЕСКОЕ ОБЕСПЕЧЕНИЕ ОБРАЗОВАТЕЛЬНОГО ПРОЦЕССА </w:t>
      </w:r>
    </w:p>
    <w:p w:rsidR="00235A48" w:rsidRPr="00235A48" w:rsidRDefault="00235A48" w:rsidP="00235A48">
      <w:pPr>
        <w:autoSpaceDE w:val="0"/>
        <w:autoSpaceDN w:val="0"/>
        <w:spacing w:after="0" w:line="240" w:lineRule="auto"/>
        <w:rPr>
          <w:lang w:val="ru-RU"/>
        </w:rPr>
      </w:pPr>
      <w:r w:rsidRPr="00235A48">
        <w:rPr>
          <w:rFonts w:ascii="Times New Roman" w:eastAsia="Times New Roman" w:hAnsi="Times New Roman"/>
          <w:b/>
          <w:sz w:val="24"/>
          <w:lang w:val="ru-RU"/>
        </w:rPr>
        <w:t>ОБЯЗАТЕЛЬНЫЕ УЧЕБНЫЕ МАТЕРИАЛЫ ДЛЯ УЧЕНИКА</w:t>
      </w:r>
    </w:p>
    <w:p w:rsidR="00235A48" w:rsidRPr="005E28DB" w:rsidRDefault="00235A48" w:rsidP="00235A48">
      <w:pPr>
        <w:autoSpaceDE w:val="0"/>
        <w:autoSpaceDN w:val="0"/>
        <w:spacing w:after="0" w:line="240" w:lineRule="auto"/>
        <w:ind w:right="720"/>
        <w:rPr>
          <w:lang w:val="ru-RU"/>
        </w:rPr>
      </w:pPr>
      <w:r w:rsidRPr="005E28DB">
        <w:rPr>
          <w:rFonts w:ascii="Times New Roman" w:eastAsia="Times New Roman" w:hAnsi="Times New Roman"/>
          <w:sz w:val="24"/>
          <w:lang w:val="ru-RU"/>
        </w:rPr>
        <w:t xml:space="preserve">Ваулина Ю.Е., Дули Д., Подоляко О.Е. и другие. Английский язык. 5 класс. АО «Издательство«Просвещение»; </w:t>
      </w:r>
      <w:r w:rsidRPr="005E28DB">
        <w:rPr>
          <w:lang w:val="ru-RU"/>
        </w:rPr>
        <w:br/>
      </w:r>
      <w:r w:rsidRPr="005E28DB">
        <w:rPr>
          <w:rFonts w:ascii="Times New Roman" w:eastAsia="Times New Roman" w:hAnsi="Times New Roman"/>
          <w:sz w:val="24"/>
          <w:lang w:val="ru-RU"/>
        </w:rPr>
        <w:t>Введите свой вариант:</w:t>
      </w:r>
    </w:p>
    <w:p w:rsidR="00235A48" w:rsidRPr="005E28DB" w:rsidRDefault="00235A48" w:rsidP="00235A48">
      <w:pPr>
        <w:autoSpaceDE w:val="0"/>
        <w:autoSpaceDN w:val="0"/>
        <w:spacing w:after="0" w:line="240" w:lineRule="auto"/>
        <w:rPr>
          <w:lang w:val="ru-RU"/>
        </w:rPr>
      </w:pPr>
      <w:r w:rsidRPr="005E28DB">
        <w:rPr>
          <w:rFonts w:ascii="Times New Roman" w:eastAsia="Times New Roman" w:hAnsi="Times New Roman"/>
          <w:b/>
          <w:sz w:val="24"/>
          <w:lang w:val="ru-RU"/>
        </w:rPr>
        <w:t>МЕТОДИЧЕСКИЕ МАТЕРИАЛЫ ДЛЯ УЧИТЕЛЯ</w:t>
      </w:r>
    </w:p>
    <w:p w:rsidR="00235A48" w:rsidRPr="005E28DB" w:rsidRDefault="00235A48" w:rsidP="00235A48">
      <w:pPr>
        <w:autoSpaceDE w:val="0"/>
        <w:autoSpaceDN w:val="0"/>
        <w:spacing w:after="0" w:line="240" w:lineRule="auto"/>
        <w:ind w:right="8208"/>
        <w:rPr>
          <w:lang w:val="ru-RU"/>
        </w:rPr>
      </w:pPr>
      <w:r w:rsidRPr="005E28DB">
        <w:rPr>
          <w:rFonts w:ascii="Times New Roman" w:eastAsia="Times New Roman" w:hAnsi="Times New Roman"/>
          <w:sz w:val="24"/>
          <w:lang w:val="ru-RU"/>
        </w:rPr>
        <w:t xml:space="preserve">Презентации </w:t>
      </w:r>
      <w:r w:rsidRPr="005E28DB">
        <w:rPr>
          <w:lang w:val="ru-RU"/>
        </w:rPr>
        <w:br/>
      </w:r>
      <w:r w:rsidRPr="005E28DB">
        <w:rPr>
          <w:rFonts w:ascii="Times New Roman" w:eastAsia="Times New Roman" w:hAnsi="Times New Roman"/>
          <w:sz w:val="24"/>
        </w:rPr>
        <w:t>Youtube</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lang w:val="ru-RU"/>
        </w:rPr>
        <w:t xml:space="preserve">яКласс </w:t>
      </w:r>
      <w:r w:rsidRPr="005E28DB">
        <w:rPr>
          <w:lang w:val="ru-RU"/>
        </w:rPr>
        <w:br/>
      </w:r>
      <w:r w:rsidRPr="005E28DB">
        <w:rPr>
          <w:rFonts w:ascii="Times New Roman" w:eastAsia="Times New Roman" w:hAnsi="Times New Roman"/>
          <w:sz w:val="24"/>
          <w:lang w:val="ru-RU"/>
        </w:rPr>
        <w:t xml:space="preserve">РЭШ </w:t>
      </w:r>
      <w:r w:rsidRPr="005E28DB">
        <w:rPr>
          <w:lang w:val="ru-RU"/>
        </w:rPr>
        <w:br/>
      </w:r>
      <w:r w:rsidRPr="005E28DB">
        <w:rPr>
          <w:rFonts w:ascii="Times New Roman" w:eastAsia="Times New Roman" w:hAnsi="Times New Roman"/>
          <w:sz w:val="24"/>
        </w:rPr>
        <w:t>multimedia</w:t>
      </w:r>
      <w:r w:rsidRPr="005E28DB">
        <w:rPr>
          <w:rFonts w:ascii="Times New Roman" w:eastAsia="Times New Roman" w:hAnsi="Times New Roman"/>
          <w:sz w:val="24"/>
          <w:lang w:val="ru-RU"/>
        </w:rPr>
        <w:t>-</w:t>
      </w:r>
      <w:r w:rsidRPr="005E28DB">
        <w:rPr>
          <w:rFonts w:ascii="Times New Roman" w:eastAsia="Times New Roman" w:hAnsi="Times New Roman"/>
          <w:sz w:val="24"/>
        </w:rPr>
        <w:t>english</w:t>
      </w:r>
      <w:r w:rsidRPr="005E28DB">
        <w:rPr>
          <w:rFonts w:ascii="Times New Roman" w:eastAsia="Times New Roman" w:hAnsi="Times New Roman"/>
          <w:sz w:val="24"/>
          <w:lang w:val="ru-RU"/>
        </w:rPr>
        <w:t>.</w:t>
      </w:r>
      <w:r w:rsidRPr="005E28DB">
        <w:rPr>
          <w:rFonts w:ascii="Times New Roman" w:eastAsia="Times New Roman" w:hAnsi="Times New Roman"/>
          <w:sz w:val="24"/>
        </w:rPr>
        <w:t>com</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englishforkids</w:t>
      </w:r>
      <w:r w:rsidRPr="005E28DB">
        <w:rPr>
          <w:rFonts w:ascii="Times New Roman" w:eastAsia="Times New Roman" w:hAnsi="Times New Roman"/>
          <w:sz w:val="24"/>
          <w:lang w:val="ru-RU"/>
        </w:rPr>
        <w:t>.</w:t>
      </w:r>
      <w:r w:rsidRPr="005E28DB">
        <w:rPr>
          <w:rFonts w:ascii="Times New Roman" w:eastAsia="Times New Roman" w:hAnsi="Times New Roman"/>
          <w:sz w:val="24"/>
        </w:rPr>
        <w:t>ru</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real</w:t>
      </w:r>
      <w:r w:rsidRPr="005E28DB">
        <w:rPr>
          <w:rFonts w:ascii="Times New Roman" w:eastAsia="Times New Roman" w:hAnsi="Times New Roman"/>
          <w:sz w:val="24"/>
          <w:lang w:val="ru-RU"/>
        </w:rPr>
        <w:t>-</w:t>
      </w:r>
      <w:r w:rsidRPr="005E28DB">
        <w:rPr>
          <w:rFonts w:ascii="Times New Roman" w:eastAsia="Times New Roman" w:hAnsi="Times New Roman"/>
          <w:sz w:val="24"/>
        </w:rPr>
        <w:t>english</w:t>
      </w:r>
      <w:r w:rsidRPr="005E28DB">
        <w:rPr>
          <w:rFonts w:ascii="Times New Roman" w:eastAsia="Times New Roman" w:hAnsi="Times New Roman"/>
          <w:sz w:val="24"/>
          <w:lang w:val="ru-RU"/>
        </w:rPr>
        <w:t>.</w:t>
      </w:r>
      <w:r w:rsidRPr="005E28DB">
        <w:rPr>
          <w:rFonts w:ascii="Times New Roman" w:eastAsia="Times New Roman" w:hAnsi="Times New Roman"/>
          <w:sz w:val="24"/>
        </w:rPr>
        <w:t>com</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britishcouncil</w:t>
      </w:r>
      <w:r w:rsidRPr="005E28DB">
        <w:rPr>
          <w:rFonts w:ascii="Times New Roman" w:eastAsia="Times New Roman" w:hAnsi="Times New Roman"/>
          <w:sz w:val="24"/>
          <w:lang w:val="ru-RU"/>
        </w:rPr>
        <w:t>.</w:t>
      </w:r>
      <w:r w:rsidRPr="005E28DB">
        <w:rPr>
          <w:rFonts w:ascii="Times New Roman" w:eastAsia="Times New Roman" w:hAnsi="Times New Roman"/>
          <w:sz w:val="24"/>
        </w:rPr>
        <w:t>org</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rhymes</w:t>
      </w:r>
      <w:r w:rsidRPr="005E28DB">
        <w:rPr>
          <w:rFonts w:ascii="Times New Roman" w:eastAsia="Times New Roman" w:hAnsi="Times New Roman"/>
          <w:sz w:val="24"/>
          <w:lang w:val="ru-RU"/>
        </w:rPr>
        <w:t>.</w:t>
      </w:r>
      <w:r w:rsidRPr="005E28DB">
        <w:rPr>
          <w:rFonts w:ascii="Times New Roman" w:eastAsia="Times New Roman" w:hAnsi="Times New Roman"/>
          <w:sz w:val="24"/>
        </w:rPr>
        <w:t>org</w:t>
      </w:r>
      <w:r w:rsidRPr="005E28DB">
        <w:rPr>
          <w:rFonts w:ascii="Times New Roman" w:eastAsia="Times New Roman" w:hAnsi="Times New Roman"/>
          <w:sz w:val="24"/>
          <w:lang w:val="ru-RU"/>
        </w:rPr>
        <w:t>.</w:t>
      </w:r>
      <w:r w:rsidRPr="005E28DB">
        <w:rPr>
          <w:rFonts w:ascii="Times New Roman" w:eastAsia="Times New Roman" w:hAnsi="Times New Roman"/>
          <w:sz w:val="24"/>
        </w:rPr>
        <w:t>uk</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worldoftales</w:t>
      </w:r>
      <w:r w:rsidRPr="005E28DB">
        <w:rPr>
          <w:rFonts w:ascii="Times New Roman" w:eastAsia="Times New Roman" w:hAnsi="Times New Roman"/>
          <w:sz w:val="24"/>
          <w:lang w:val="ru-RU"/>
        </w:rPr>
        <w:t>.</w:t>
      </w:r>
      <w:r w:rsidRPr="005E28DB">
        <w:rPr>
          <w:rFonts w:ascii="Times New Roman" w:eastAsia="Times New Roman" w:hAnsi="Times New Roman"/>
          <w:sz w:val="24"/>
        </w:rPr>
        <w:t>com</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rhymes</w:t>
      </w:r>
      <w:r w:rsidRPr="005E28DB">
        <w:rPr>
          <w:rFonts w:ascii="Times New Roman" w:eastAsia="Times New Roman" w:hAnsi="Times New Roman"/>
          <w:sz w:val="24"/>
          <w:lang w:val="ru-RU"/>
        </w:rPr>
        <w:t>.</w:t>
      </w:r>
      <w:r w:rsidRPr="005E28DB">
        <w:rPr>
          <w:rFonts w:ascii="Times New Roman" w:eastAsia="Times New Roman" w:hAnsi="Times New Roman"/>
          <w:sz w:val="24"/>
        </w:rPr>
        <w:t>org</w:t>
      </w:r>
      <w:r w:rsidRPr="005E28DB">
        <w:rPr>
          <w:rFonts w:ascii="Times New Roman" w:eastAsia="Times New Roman" w:hAnsi="Times New Roman"/>
          <w:sz w:val="24"/>
          <w:lang w:val="ru-RU"/>
        </w:rPr>
        <w:t>.</w:t>
      </w:r>
      <w:r w:rsidRPr="005E28DB">
        <w:rPr>
          <w:rFonts w:ascii="Times New Roman" w:eastAsia="Times New Roman" w:hAnsi="Times New Roman"/>
          <w:sz w:val="24"/>
        </w:rPr>
        <w:t>uk</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fairytales</w:t>
      </w:r>
      <w:r w:rsidRPr="005E28DB">
        <w:rPr>
          <w:rFonts w:ascii="Times New Roman" w:eastAsia="Times New Roman" w:hAnsi="Times New Roman"/>
          <w:sz w:val="24"/>
          <w:lang w:val="ru-RU"/>
        </w:rPr>
        <w:t>.</w:t>
      </w:r>
      <w:r w:rsidRPr="005E28DB">
        <w:rPr>
          <w:rFonts w:ascii="Times New Roman" w:eastAsia="Times New Roman" w:hAnsi="Times New Roman"/>
          <w:sz w:val="24"/>
        </w:rPr>
        <w:t>com</w:t>
      </w:r>
    </w:p>
    <w:p w:rsidR="00235A48" w:rsidRPr="005E28DB" w:rsidRDefault="00235A48" w:rsidP="00235A48">
      <w:pPr>
        <w:autoSpaceDE w:val="0"/>
        <w:autoSpaceDN w:val="0"/>
        <w:spacing w:after="0" w:line="240" w:lineRule="auto"/>
        <w:rPr>
          <w:lang w:val="ru-RU"/>
        </w:rPr>
      </w:pPr>
      <w:r w:rsidRPr="005E28DB">
        <w:rPr>
          <w:rFonts w:ascii="Times New Roman" w:eastAsia="Times New Roman" w:hAnsi="Times New Roman"/>
          <w:b/>
          <w:sz w:val="24"/>
          <w:lang w:val="ru-RU"/>
        </w:rPr>
        <w:t>ЦИФРОВЫЕ ОБРАЗОВАТЕЛЬНЫЕ РЕСУРСЫ И РЕСУРСЫ СЕТИ ИНТЕРНЕТ</w:t>
      </w:r>
    </w:p>
    <w:p w:rsidR="00235A48" w:rsidRPr="005E28DB" w:rsidRDefault="00235A48" w:rsidP="00235A48">
      <w:pPr>
        <w:autoSpaceDE w:val="0"/>
        <w:autoSpaceDN w:val="0"/>
        <w:spacing w:after="0" w:line="240" w:lineRule="auto"/>
        <w:ind w:right="9504"/>
        <w:rPr>
          <w:lang w:val="ru-RU"/>
        </w:rPr>
      </w:pPr>
      <w:r w:rsidRPr="005E28DB">
        <w:rPr>
          <w:rFonts w:ascii="Times New Roman" w:eastAsia="Times New Roman" w:hAnsi="Times New Roman"/>
          <w:sz w:val="24"/>
          <w:lang w:val="ru-RU"/>
        </w:rPr>
        <w:t xml:space="preserve">РЭШ </w:t>
      </w:r>
      <w:r w:rsidRPr="005E28DB">
        <w:rPr>
          <w:lang w:val="ru-RU"/>
        </w:rPr>
        <w:br/>
      </w:r>
      <w:r w:rsidRPr="005E28DB">
        <w:rPr>
          <w:rFonts w:ascii="Times New Roman" w:eastAsia="Times New Roman" w:hAnsi="Times New Roman"/>
          <w:sz w:val="24"/>
        </w:rPr>
        <w:t>Youtube</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lang w:val="ru-RU"/>
        </w:rPr>
        <w:t xml:space="preserve">яКласс </w:t>
      </w:r>
      <w:r w:rsidRPr="005E28DB">
        <w:rPr>
          <w:lang w:val="ru-RU"/>
        </w:rPr>
        <w:br/>
      </w:r>
      <w:r w:rsidRPr="005E28DB">
        <w:rPr>
          <w:rFonts w:ascii="Times New Roman" w:eastAsia="Times New Roman" w:hAnsi="Times New Roman"/>
          <w:sz w:val="24"/>
          <w:lang w:val="ru-RU"/>
        </w:rPr>
        <w:t xml:space="preserve">Инфоурок </w:t>
      </w:r>
      <w:r w:rsidRPr="005E28DB">
        <w:rPr>
          <w:lang w:val="ru-RU"/>
        </w:rPr>
        <w:br/>
      </w:r>
      <w:r w:rsidRPr="005E28DB">
        <w:rPr>
          <w:rFonts w:ascii="Times New Roman" w:eastAsia="Times New Roman" w:hAnsi="Times New Roman"/>
          <w:sz w:val="24"/>
          <w:lang w:val="ru-RU"/>
        </w:rPr>
        <w:t>урок.ру</w:t>
      </w:r>
    </w:p>
    <w:p w:rsidR="00235A48" w:rsidRDefault="00235A48" w:rsidP="00235A48">
      <w:pPr>
        <w:ind w:firstLine="720"/>
        <w:rPr>
          <w:lang w:val="ru-RU"/>
        </w:rPr>
      </w:pPr>
    </w:p>
    <w:p w:rsidR="00235A48" w:rsidRDefault="00235A48" w:rsidP="00235A48">
      <w:pPr>
        <w:rPr>
          <w:lang w:val="ru-RU"/>
        </w:rPr>
      </w:pPr>
    </w:p>
    <w:p w:rsidR="005E28DB" w:rsidRPr="00235A48" w:rsidRDefault="005E28DB" w:rsidP="00235A48">
      <w:pPr>
        <w:rPr>
          <w:lang w:val="ru-RU"/>
        </w:rPr>
        <w:sectPr w:rsidR="005E28DB" w:rsidRPr="00235A48" w:rsidSect="005E28DB">
          <w:pgSz w:w="11900" w:h="16840"/>
          <w:pgMar w:top="567" w:right="985" w:bottom="1440" w:left="851" w:header="720" w:footer="720" w:gutter="0"/>
          <w:cols w:space="720" w:equalWidth="0">
            <w:col w:w="10249" w:space="0"/>
          </w:cols>
          <w:docGrid w:linePitch="360"/>
        </w:sectPr>
      </w:pPr>
    </w:p>
    <w:p w:rsidR="006836FD" w:rsidRPr="005E28DB" w:rsidRDefault="006836FD" w:rsidP="005E28DB">
      <w:pPr>
        <w:autoSpaceDE w:val="0"/>
        <w:autoSpaceDN w:val="0"/>
        <w:spacing w:after="0" w:line="240" w:lineRule="auto"/>
        <w:rPr>
          <w:lang w:val="ru-RU"/>
        </w:rPr>
      </w:pPr>
    </w:p>
    <w:p w:rsidR="006836FD" w:rsidRPr="005E28DB" w:rsidRDefault="006836FD" w:rsidP="005E28DB">
      <w:pPr>
        <w:spacing w:after="0" w:line="240" w:lineRule="auto"/>
        <w:rPr>
          <w:lang w:val="ru-RU"/>
        </w:rPr>
        <w:sectPr w:rsidR="006836FD" w:rsidRPr="005E28DB">
          <w:pgSz w:w="11900" w:h="16840"/>
          <w:pgMar w:top="286" w:right="728" w:bottom="1440" w:left="666" w:header="720" w:footer="720" w:gutter="0"/>
          <w:cols w:space="720" w:equalWidth="0">
            <w:col w:w="10506" w:space="0"/>
          </w:cols>
          <w:docGrid w:linePitch="360"/>
        </w:sectPr>
      </w:pPr>
    </w:p>
    <w:p w:rsidR="006836FD" w:rsidRPr="005E28DB" w:rsidRDefault="006836FD" w:rsidP="005E28DB">
      <w:pPr>
        <w:autoSpaceDE w:val="0"/>
        <w:autoSpaceDN w:val="0"/>
        <w:spacing w:after="0" w:line="240" w:lineRule="auto"/>
        <w:rPr>
          <w:lang w:val="ru-RU"/>
        </w:rPr>
      </w:pPr>
    </w:p>
    <w:p w:rsidR="006836FD" w:rsidRPr="00235A48" w:rsidRDefault="006836FD" w:rsidP="005E28DB">
      <w:pPr>
        <w:autoSpaceDE w:val="0"/>
        <w:autoSpaceDN w:val="0"/>
        <w:spacing w:after="0" w:line="240" w:lineRule="auto"/>
        <w:rPr>
          <w:lang w:val="ru-RU"/>
        </w:rPr>
      </w:pPr>
    </w:p>
    <w:p w:rsidR="006836FD" w:rsidRPr="00235A48" w:rsidRDefault="006836FD" w:rsidP="005E28DB">
      <w:pPr>
        <w:spacing w:after="0" w:line="240" w:lineRule="auto"/>
        <w:rPr>
          <w:lang w:val="ru-RU"/>
        </w:rPr>
        <w:sectPr w:rsidR="006836FD" w:rsidRPr="00235A48">
          <w:pgSz w:w="11900" w:h="16840"/>
          <w:pgMar w:top="284" w:right="650" w:bottom="1440" w:left="666" w:header="720" w:footer="720" w:gutter="0"/>
          <w:cols w:space="720" w:equalWidth="0">
            <w:col w:w="10584" w:space="0"/>
          </w:cols>
          <w:docGrid w:linePitch="360"/>
        </w:sectPr>
      </w:pPr>
    </w:p>
    <w:p w:rsidR="006836FD" w:rsidRPr="00235A48" w:rsidRDefault="006836FD" w:rsidP="005E28DB">
      <w:pPr>
        <w:autoSpaceDE w:val="0"/>
        <w:autoSpaceDN w:val="0"/>
        <w:spacing w:after="0" w:line="240" w:lineRule="auto"/>
        <w:rPr>
          <w:lang w:val="ru-RU"/>
        </w:rPr>
      </w:pPr>
    </w:p>
    <w:p w:rsidR="006836FD" w:rsidRPr="006738B0" w:rsidRDefault="005E28DB" w:rsidP="005E28DB">
      <w:pPr>
        <w:autoSpaceDE w:val="0"/>
        <w:autoSpaceDN w:val="0"/>
        <w:spacing w:after="0" w:line="240" w:lineRule="auto"/>
        <w:rPr>
          <w:lang w:val="ru-RU"/>
        </w:rPr>
      </w:pPr>
      <w:r w:rsidRPr="006738B0">
        <w:rPr>
          <w:rFonts w:ascii="Times New Roman" w:eastAsia="Times New Roman" w:hAnsi="Times New Roman"/>
          <w:b/>
          <w:sz w:val="24"/>
          <w:lang w:val="ru-RU"/>
        </w:rPr>
        <w:t xml:space="preserve">УЧЕБНО-МЕТОДИЧЕСКОЕ ОБЕСПЕЧЕНИЕ ОБРАЗОВАТЕЛЬНОГО ПРОЦЕССА </w:t>
      </w:r>
    </w:p>
    <w:p w:rsidR="006836FD" w:rsidRPr="006738B0" w:rsidRDefault="005E28DB" w:rsidP="005E28DB">
      <w:pPr>
        <w:autoSpaceDE w:val="0"/>
        <w:autoSpaceDN w:val="0"/>
        <w:spacing w:after="0" w:line="240" w:lineRule="auto"/>
        <w:rPr>
          <w:lang w:val="ru-RU"/>
        </w:rPr>
      </w:pPr>
      <w:r w:rsidRPr="006738B0">
        <w:rPr>
          <w:rFonts w:ascii="Times New Roman" w:eastAsia="Times New Roman" w:hAnsi="Times New Roman"/>
          <w:b/>
          <w:sz w:val="24"/>
          <w:lang w:val="ru-RU"/>
        </w:rPr>
        <w:t>ОБЯЗАТЕЛЬНЫЕ УЧЕБНЫЕ МАТЕРИАЛЫ ДЛЯ УЧЕНИКА</w:t>
      </w:r>
    </w:p>
    <w:p w:rsidR="006836FD" w:rsidRPr="005E28DB" w:rsidRDefault="005E28DB" w:rsidP="005E28DB">
      <w:pPr>
        <w:autoSpaceDE w:val="0"/>
        <w:autoSpaceDN w:val="0"/>
        <w:spacing w:after="0" w:line="240" w:lineRule="auto"/>
        <w:ind w:right="720"/>
        <w:rPr>
          <w:lang w:val="ru-RU"/>
        </w:rPr>
      </w:pPr>
      <w:r w:rsidRPr="005E28DB">
        <w:rPr>
          <w:rFonts w:ascii="Times New Roman" w:eastAsia="Times New Roman" w:hAnsi="Times New Roman"/>
          <w:sz w:val="24"/>
          <w:lang w:val="ru-RU"/>
        </w:rPr>
        <w:t xml:space="preserve">Ваулина Ю.Е., Дули Д., Подоляко О.Е. и другие. Английский язык. 5 класс. АО «Издательство«Просвещение»; </w:t>
      </w:r>
      <w:r w:rsidRPr="005E28DB">
        <w:rPr>
          <w:lang w:val="ru-RU"/>
        </w:rPr>
        <w:br/>
      </w:r>
    </w:p>
    <w:p w:rsidR="006836FD" w:rsidRPr="005E28DB" w:rsidRDefault="005E28DB" w:rsidP="005E28DB">
      <w:pPr>
        <w:autoSpaceDE w:val="0"/>
        <w:autoSpaceDN w:val="0"/>
        <w:spacing w:after="0" w:line="240" w:lineRule="auto"/>
        <w:rPr>
          <w:lang w:val="ru-RU"/>
        </w:rPr>
      </w:pPr>
      <w:r w:rsidRPr="005E28DB">
        <w:rPr>
          <w:rFonts w:ascii="Times New Roman" w:eastAsia="Times New Roman" w:hAnsi="Times New Roman"/>
          <w:b/>
          <w:sz w:val="24"/>
          <w:lang w:val="ru-RU"/>
        </w:rPr>
        <w:t>МЕТОДИЧЕСКИЕ МАТЕРИАЛЫ ДЛЯ УЧИТЕЛЯ</w:t>
      </w:r>
    </w:p>
    <w:p w:rsidR="006836FD" w:rsidRPr="005E28DB" w:rsidRDefault="005E28DB" w:rsidP="005E28DB">
      <w:pPr>
        <w:autoSpaceDE w:val="0"/>
        <w:autoSpaceDN w:val="0"/>
        <w:spacing w:after="0" w:line="240" w:lineRule="auto"/>
        <w:ind w:right="8208"/>
        <w:rPr>
          <w:lang w:val="ru-RU"/>
        </w:rPr>
      </w:pPr>
      <w:r w:rsidRPr="005E28DB">
        <w:rPr>
          <w:rFonts w:ascii="Times New Roman" w:eastAsia="Times New Roman" w:hAnsi="Times New Roman"/>
          <w:sz w:val="24"/>
          <w:lang w:val="ru-RU"/>
        </w:rPr>
        <w:t xml:space="preserve">Презентации </w:t>
      </w:r>
      <w:r w:rsidRPr="005E28DB">
        <w:rPr>
          <w:lang w:val="ru-RU"/>
        </w:rPr>
        <w:br/>
      </w:r>
      <w:r w:rsidRPr="005E28DB">
        <w:rPr>
          <w:rFonts w:ascii="Times New Roman" w:eastAsia="Times New Roman" w:hAnsi="Times New Roman"/>
          <w:sz w:val="24"/>
        </w:rPr>
        <w:t>Youtube</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lang w:val="ru-RU"/>
        </w:rPr>
        <w:t xml:space="preserve">яКласс </w:t>
      </w:r>
      <w:r w:rsidRPr="005E28DB">
        <w:rPr>
          <w:lang w:val="ru-RU"/>
        </w:rPr>
        <w:br/>
      </w:r>
      <w:r w:rsidRPr="005E28DB">
        <w:rPr>
          <w:rFonts w:ascii="Times New Roman" w:eastAsia="Times New Roman" w:hAnsi="Times New Roman"/>
          <w:sz w:val="24"/>
          <w:lang w:val="ru-RU"/>
        </w:rPr>
        <w:t xml:space="preserve">РЭШ </w:t>
      </w:r>
      <w:r w:rsidRPr="005E28DB">
        <w:rPr>
          <w:lang w:val="ru-RU"/>
        </w:rPr>
        <w:br/>
      </w:r>
      <w:r w:rsidRPr="005E28DB">
        <w:rPr>
          <w:rFonts w:ascii="Times New Roman" w:eastAsia="Times New Roman" w:hAnsi="Times New Roman"/>
          <w:sz w:val="24"/>
        </w:rPr>
        <w:t>multimedia</w:t>
      </w:r>
      <w:r w:rsidRPr="005E28DB">
        <w:rPr>
          <w:rFonts w:ascii="Times New Roman" w:eastAsia="Times New Roman" w:hAnsi="Times New Roman"/>
          <w:sz w:val="24"/>
          <w:lang w:val="ru-RU"/>
        </w:rPr>
        <w:t>-</w:t>
      </w:r>
      <w:r w:rsidRPr="005E28DB">
        <w:rPr>
          <w:rFonts w:ascii="Times New Roman" w:eastAsia="Times New Roman" w:hAnsi="Times New Roman"/>
          <w:sz w:val="24"/>
        </w:rPr>
        <w:t>english</w:t>
      </w:r>
      <w:r w:rsidRPr="005E28DB">
        <w:rPr>
          <w:rFonts w:ascii="Times New Roman" w:eastAsia="Times New Roman" w:hAnsi="Times New Roman"/>
          <w:sz w:val="24"/>
          <w:lang w:val="ru-RU"/>
        </w:rPr>
        <w:t>.</w:t>
      </w:r>
      <w:r w:rsidRPr="005E28DB">
        <w:rPr>
          <w:rFonts w:ascii="Times New Roman" w:eastAsia="Times New Roman" w:hAnsi="Times New Roman"/>
          <w:sz w:val="24"/>
        </w:rPr>
        <w:t>com</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englishforkids</w:t>
      </w:r>
      <w:r w:rsidRPr="005E28DB">
        <w:rPr>
          <w:rFonts w:ascii="Times New Roman" w:eastAsia="Times New Roman" w:hAnsi="Times New Roman"/>
          <w:sz w:val="24"/>
          <w:lang w:val="ru-RU"/>
        </w:rPr>
        <w:t>.</w:t>
      </w:r>
      <w:r w:rsidRPr="005E28DB">
        <w:rPr>
          <w:rFonts w:ascii="Times New Roman" w:eastAsia="Times New Roman" w:hAnsi="Times New Roman"/>
          <w:sz w:val="24"/>
        </w:rPr>
        <w:t>ru</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real</w:t>
      </w:r>
      <w:r w:rsidRPr="005E28DB">
        <w:rPr>
          <w:rFonts w:ascii="Times New Roman" w:eastAsia="Times New Roman" w:hAnsi="Times New Roman"/>
          <w:sz w:val="24"/>
          <w:lang w:val="ru-RU"/>
        </w:rPr>
        <w:t>-</w:t>
      </w:r>
      <w:r w:rsidRPr="005E28DB">
        <w:rPr>
          <w:rFonts w:ascii="Times New Roman" w:eastAsia="Times New Roman" w:hAnsi="Times New Roman"/>
          <w:sz w:val="24"/>
        </w:rPr>
        <w:t>english</w:t>
      </w:r>
      <w:r w:rsidRPr="005E28DB">
        <w:rPr>
          <w:rFonts w:ascii="Times New Roman" w:eastAsia="Times New Roman" w:hAnsi="Times New Roman"/>
          <w:sz w:val="24"/>
          <w:lang w:val="ru-RU"/>
        </w:rPr>
        <w:t>.</w:t>
      </w:r>
      <w:r w:rsidRPr="005E28DB">
        <w:rPr>
          <w:rFonts w:ascii="Times New Roman" w:eastAsia="Times New Roman" w:hAnsi="Times New Roman"/>
          <w:sz w:val="24"/>
        </w:rPr>
        <w:t>com</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britishcouncil</w:t>
      </w:r>
      <w:r w:rsidRPr="005E28DB">
        <w:rPr>
          <w:rFonts w:ascii="Times New Roman" w:eastAsia="Times New Roman" w:hAnsi="Times New Roman"/>
          <w:sz w:val="24"/>
          <w:lang w:val="ru-RU"/>
        </w:rPr>
        <w:t>.</w:t>
      </w:r>
      <w:r w:rsidRPr="005E28DB">
        <w:rPr>
          <w:rFonts w:ascii="Times New Roman" w:eastAsia="Times New Roman" w:hAnsi="Times New Roman"/>
          <w:sz w:val="24"/>
        </w:rPr>
        <w:t>org</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rhymes</w:t>
      </w:r>
      <w:r w:rsidRPr="005E28DB">
        <w:rPr>
          <w:rFonts w:ascii="Times New Roman" w:eastAsia="Times New Roman" w:hAnsi="Times New Roman"/>
          <w:sz w:val="24"/>
          <w:lang w:val="ru-RU"/>
        </w:rPr>
        <w:t>.</w:t>
      </w:r>
      <w:r w:rsidRPr="005E28DB">
        <w:rPr>
          <w:rFonts w:ascii="Times New Roman" w:eastAsia="Times New Roman" w:hAnsi="Times New Roman"/>
          <w:sz w:val="24"/>
        </w:rPr>
        <w:t>org</w:t>
      </w:r>
      <w:r w:rsidRPr="005E28DB">
        <w:rPr>
          <w:rFonts w:ascii="Times New Roman" w:eastAsia="Times New Roman" w:hAnsi="Times New Roman"/>
          <w:sz w:val="24"/>
          <w:lang w:val="ru-RU"/>
        </w:rPr>
        <w:t>.</w:t>
      </w:r>
      <w:r w:rsidRPr="005E28DB">
        <w:rPr>
          <w:rFonts w:ascii="Times New Roman" w:eastAsia="Times New Roman" w:hAnsi="Times New Roman"/>
          <w:sz w:val="24"/>
        </w:rPr>
        <w:t>uk</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worldoftales</w:t>
      </w:r>
      <w:r w:rsidRPr="005E28DB">
        <w:rPr>
          <w:rFonts w:ascii="Times New Roman" w:eastAsia="Times New Roman" w:hAnsi="Times New Roman"/>
          <w:sz w:val="24"/>
          <w:lang w:val="ru-RU"/>
        </w:rPr>
        <w:t>.</w:t>
      </w:r>
      <w:r w:rsidRPr="005E28DB">
        <w:rPr>
          <w:rFonts w:ascii="Times New Roman" w:eastAsia="Times New Roman" w:hAnsi="Times New Roman"/>
          <w:sz w:val="24"/>
        </w:rPr>
        <w:t>com</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rhymes</w:t>
      </w:r>
      <w:r w:rsidRPr="005E28DB">
        <w:rPr>
          <w:rFonts w:ascii="Times New Roman" w:eastAsia="Times New Roman" w:hAnsi="Times New Roman"/>
          <w:sz w:val="24"/>
          <w:lang w:val="ru-RU"/>
        </w:rPr>
        <w:t>.</w:t>
      </w:r>
      <w:r w:rsidRPr="005E28DB">
        <w:rPr>
          <w:rFonts w:ascii="Times New Roman" w:eastAsia="Times New Roman" w:hAnsi="Times New Roman"/>
          <w:sz w:val="24"/>
        </w:rPr>
        <w:t>org</w:t>
      </w:r>
      <w:r w:rsidRPr="005E28DB">
        <w:rPr>
          <w:rFonts w:ascii="Times New Roman" w:eastAsia="Times New Roman" w:hAnsi="Times New Roman"/>
          <w:sz w:val="24"/>
          <w:lang w:val="ru-RU"/>
        </w:rPr>
        <w:t>.</w:t>
      </w:r>
      <w:r w:rsidRPr="005E28DB">
        <w:rPr>
          <w:rFonts w:ascii="Times New Roman" w:eastAsia="Times New Roman" w:hAnsi="Times New Roman"/>
          <w:sz w:val="24"/>
        </w:rPr>
        <w:t>uk</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rPr>
        <w:t>fairytales</w:t>
      </w:r>
      <w:r w:rsidRPr="005E28DB">
        <w:rPr>
          <w:rFonts w:ascii="Times New Roman" w:eastAsia="Times New Roman" w:hAnsi="Times New Roman"/>
          <w:sz w:val="24"/>
          <w:lang w:val="ru-RU"/>
        </w:rPr>
        <w:t>.</w:t>
      </w:r>
      <w:r w:rsidRPr="005E28DB">
        <w:rPr>
          <w:rFonts w:ascii="Times New Roman" w:eastAsia="Times New Roman" w:hAnsi="Times New Roman"/>
          <w:sz w:val="24"/>
        </w:rPr>
        <w:t>com</w:t>
      </w:r>
    </w:p>
    <w:p w:rsidR="006836FD" w:rsidRPr="005E28DB" w:rsidRDefault="005E28DB" w:rsidP="005E28DB">
      <w:pPr>
        <w:autoSpaceDE w:val="0"/>
        <w:autoSpaceDN w:val="0"/>
        <w:spacing w:after="0" w:line="240" w:lineRule="auto"/>
        <w:rPr>
          <w:lang w:val="ru-RU"/>
        </w:rPr>
      </w:pPr>
      <w:r w:rsidRPr="005E28DB">
        <w:rPr>
          <w:rFonts w:ascii="Times New Roman" w:eastAsia="Times New Roman" w:hAnsi="Times New Roman"/>
          <w:b/>
          <w:sz w:val="24"/>
          <w:lang w:val="ru-RU"/>
        </w:rPr>
        <w:t>ЦИФРОВЫЕ ОБРАЗОВАТЕЛЬНЫЕ РЕСУРСЫ И РЕСУРСЫ СЕТИ ИНТЕРНЕТ</w:t>
      </w:r>
    </w:p>
    <w:p w:rsidR="006836FD" w:rsidRDefault="005E28DB" w:rsidP="006738B0">
      <w:pPr>
        <w:autoSpaceDE w:val="0"/>
        <w:autoSpaceDN w:val="0"/>
        <w:spacing w:after="0" w:line="240" w:lineRule="auto"/>
        <w:ind w:right="9504"/>
        <w:rPr>
          <w:rFonts w:ascii="Times New Roman" w:eastAsia="Times New Roman" w:hAnsi="Times New Roman"/>
          <w:sz w:val="24"/>
          <w:lang w:val="ru-RU"/>
        </w:rPr>
      </w:pPr>
      <w:r w:rsidRPr="005E28DB">
        <w:rPr>
          <w:rFonts w:ascii="Times New Roman" w:eastAsia="Times New Roman" w:hAnsi="Times New Roman"/>
          <w:sz w:val="24"/>
          <w:lang w:val="ru-RU"/>
        </w:rPr>
        <w:t xml:space="preserve">РЭШ </w:t>
      </w:r>
      <w:r w:rsidRPr="005E28DB">
        <w:rPr>
          <w:lang w:val="ru-RU"/>
        </w:rPr>
        <w:br/>
      </w:r>
      <w:r w:rsidRPr="005E28DB">
        <w:rPr>
          <w:rFonts w:ascii="Times New Roman" w:eastAsia="Times New Roman" w:hAnsi="Times New Roman"/>
          <w:sz w:val="24"/>
        </w:rPr>
        <w:t>Youtube</w:t>
      </w:r>
      <w:r w:rsidRPr="005E28DB">
        <w:rPr>
          <w:rFonts w:ascii="Times New Roman" w:eastAsia="Times New Roman" w:hAnsi="Times New Roman"/>
          <w:sz w:val="24"/>
          <w:lang w:val="ru-RU"/>
        </w:rPr>
        <w:t xml:space="preserve"> </w:t>
      </w:r>
      <w:r w:rsidRPr="005E28DB">
        <w:rPr>
          <w:lang w:val="ru-RU"/>
        </w:rPr>
        <w:br/>
      </w:r>
      <w:r w:rsidRPr="005E28DB">
        <w:rPr>
          <w:rFonts w:ascii="Times New Roman" w:eastAsia="Times New Roman" w:hAnsi="Times New Roman"/>
          <w:sz w:val="24"/>
          <w:lang w:val="ru-RU"/>
        </w:rPr>
        <w:t xml:space="preserve">яКласс </w:t>
      </w:r>
      <w:r w:rsidRPr="005E28DB">
        <w:rPr>
          <w:lang w:val="ru-RU"/>
        </w:rPr>
        <w:br/>
      </w:r>
      <w:r w:rsidRPr="005E28DB">
        <w:rPr>
          <w:rFonts w:ascii="Times New Roman" w:eastAsia="Times New Roman" w:hAnsi="Times New Roman"/>
          <w:sz w:val="24"/>
          <w:lang w:val="ru-RU"/>
        </w:rPr>
        <w:t xml:space="preserve">Инфоурок </w:t>
      </w:r>
      <w:r w:rsidRPr="005E28DB">
        <w:rPr>
          <w:lang w:val="ru-RU"/>
        </w:rPr>
        <w:br/>
      </w:r>
      <w:r w:rsidRPr="005E28DB">
        <w:rPr>
          <w:rFonts w:ascii="Times New Roman" w:eastAsia="Times New Roman" w:hAnsi="Times New Roman"/>
          <w:sz w:val="24"/>
          <w:lang w:val="ru-RU"/>
        </w:rPr>
        <w:t>урок.ру</w:t>
      </w:r>
    </w:p>
    <w:p w:rsidR="006738B0" w:rsidRDefault="006738B0" w:rsidP="006738B0">
      <w:pPr>
        <w:autoSpaceDE w:val="0"/>
        <w:autoSpaceDN w:val="0"/>
        <w:spacing w:after="0" w:line="240" w:lineRule="auto"/>
        <w:ind w:right="9504"/>
        <w:rPr>
          <w:rFonts w:ascii="Times New Roman" w:eastAsia="Times New Roman" w:hAnsi="Times New Roman"/>
          <w:sz w:val="24"/>
          <w:lang w:val="ru-RU"/>
        </w:rPr>
      </w:pPr>
    </w:p>
    <w:p w:rsidR="006738B0" w:rsidRDefault="006738B0" w:rsidP="006738B0">
      <w:pPr>
        <w:autoSpaceDE w:val="0"/>
        <w:autoSpaceDN w:val="0"/>
        <w:spacing w:after="0" w:line="240" w:lineRule="auto"/>
        <w:ind w:right="9504"/>
        <w:rPr>
          <w:rFonts w:ascii="Times New Roman" w:eastAsia="Times New Roman" w:hAnsi="Times New Roman"/>
          <w:sz w:val="24"/>
          <w:lang w:val="ru-RU"/>
        </w:rPr>
      </w:pPr>
    </w:p>
    <w:p w:rsidR="006738B0" w:rsidRPr="005E28DB" w:rsidRDefault="006738B0" w:rsidP="006738B0">
      <w:pPr>
        <w:autoSpaceDE w:val="0"/>
        <w:autoSpaceDN w:val="0"/>
        <w:spacing w:after="0" w:line="240" w:lineRule="auto"/>
        <w:rPr>
          <w:lang w:val="ru-RU"/>
        </w:rPr>
      </w:pPr>
      <w:r w:rsidRPr="005E28DB">
        <w:rPr>
          <w:rFonts w:ascii="Times New Roman" w:eastAsia="Times New Roman" w:hAnsi="Times New Roman"/>
          <w:b/>
          <w:sz w:val="24"/>
          <w:lang w:val="ru-RU"/>
        </w:rPr>
        <w:t>МАТЕРИАЛЬНО-ТЕХНИЧЕСКОЕ ОБЕСПЕЧЕНИЕ ОБРАЗОВАТЕЛЬНОГО ПРОЦЕССА</w:t>
      </w:r>
    </w:p>
    <w:p w:rsidR="006738B0" w:rsidRPr="005E28DB" w:rsidRDefault="006738B0" w:rsidP="006738B0">
      <w:pPr>
        <w:autoSpaceDE w:val="0"/>
        <w:autoSpaceDN w:val="0"/>
        <w:spacing w:after="0" w:line="240" w:lineRule="auto"/>
        <w:ind w:right="6192"/>
        <w:rPr>
          <w:lang w:val="ru-RU"/>
        </w:rPr>
      </w:pPr>
      <w:r w:rsidRPr="005E28DB">
        <w:rPr>
          <w:rFonts w:ascii="Times New Roman" w:eastAsia="Times New Roman" w:hAnsi="Times New Roman"/>
          <w:b/>
          <w:sz w:val="24"/>
          <w:lang w:val="ru-RU"/>
        </w:rPr>
        <w:t xml:space="preserve">УЧЕБНОЕ ОБОРУДОВАНИЕ </w:t>
      </w:r>
      <w:r w:rsidRPr="005E28DB">
        <w:rPr>
          <w:lang w:val="ru-RU"/>
        </w:rPr>
        <w:br/>
      </w:r>
      <w:r w:rsidRPr="005E28DB">
        <w:rPr>
          <w:rFonts w:ascii="Times New Roman" w:eastAsia="Times New Roman" w:hAnsi="Times New Roman"/>
          <w:sz w:val="24"/>
          <w:lang w:val="ru-RU"/>
        </w:rPr>
        <w:t>Проектор Компьютер Экран Звукозаписи</w:t>
      </w:r>
    </w:p>
    <w:p w:rsidR="006738B0" w:rsidRPr="005E28DB" w:rsidRDefault="006738B0" w:rsidP="006738B0">
      <w:pPr>
        <w:autoSpaceDE w:val="0"/>
        <w:autoSpaceDN w:val="0"/>
        <w:spacing w:after="0" w:line="240" w:lineRule="auto"/>
        <w:ind w:right="3024"/>
        <w:rPr>
          <w:lang w:val="ru-RU"/>
        </w:rPr>
        <w:sectPr w:rsidR="006738B0" w:rsidRPr="005E28DB">
          <w:pgSz w:w="11900" w:h="16840"/>
          <w:pgMar w:top="298" w:right="650" w:bottom="1440" w:left="666" w:header="720" w:footer="720" w:gutter="0"/>
          <w:cols w:space="720" w:equalWidth="0">
            <w:col w:w="10584" w:space="0"/>
          </w:cols>
          <w:docGrid w:linePitch="360"/>
        </w:sectPr>
      </w:pPr>
      <w:r w:rsidRPr="005E28DB">
        <w:rPr>
          <w:rFonts w:ascii="Times New Roman" w:eastAsia="Times New Roman" w:hAnsi="Times New Roman"/>
          <w:b/>
          <w:sz w:val="24"/>
          <w:lang w:val="ru-RU"/>
        </w:rPr>
        <w:t xml:space="preserve">ОБОРУДОВАНИЕ ДЛЯ ПРОВЕДЕНИЯ ПРАКТИЧЕСКИХ РАБОТ </w:t>
      </w:r>
      <w:r w:rsidRPr="005E28DB">
        <w:rPr>
          <w:rFonts w:ascii="Times New Roman" w:eastAsia="Times New Roman" w:hAnsi="Times New Roman"/>
          <w:sz w:val="24"/>
          <w:lang w:val="ru-RU"/>
        </w:rPr>
        <w:t>Компьютер</w:t>
      </w:r>
      <w:r>
        <w:rPr>
          <w:rFonts w:ascii="Times New Roman" w:eastAsia="Times New Roman" w:hAnsi="Times New Roman"/>
          <w:sz w:val="24"/>
          <w:lang w:val="ru-RU"/>
        </w:rPr>
        <w:t xml:space="preserve"> Колонки Проектор</w:t>
      </w:r>
    </w:p>
    <w:p w:rsidR="006836FD" w:rsidRPr="005E28DB" w:rsidRDefault="006836FD" w:rsidP="005E28DB">
      <w:pPr>
        <w:spacing w:after="0" w:line="240" w:lineRule="auto"/>
        <w:rPr>
          <w:lang w:val="ru-RU"/>
        </w:rPr>
        <w:sectPr w:rsidR="006836FD" w:rsidRPr="005E28DB">
          <w:pgSz w:w="11900" w:h="16840"/>
          <w:pgMar w:top="298" w:right="650" w:bottom="1440" w:left="666" w:header="720" w:footer="720" w:gutter="0"/>
          <w:cols w:space="720" w:equalWidth="0">
            <w:col w:w="10584" w:space="0"/>
          </w:cols>
          <w:docGrid w:linePitch="360"/>
        </w:sectPr>
      </w:pPr>
    </w:p>
    <w:p w:rsidR="005E28DB" w:rsidRPr="005E28DB" w:rsidRDefault="005E28DB" w:rsidP="005E28DB">
      <w:pPr>
        <w:spacing w:after="0" w:line="240" w:lineRule="auto"/>
        <w:rPr>
          <w:lang w:val="ru-RU"/>
        </w:rPr>
      </w:pPr>
    </w:p>
    <w:sectPr w:rsidR="005E28DB" w:rsidRPr="005E28DB" w:rsidSect="00034616">
      <w:pgSz w:w="11900" w:h="16840"/>
      <w:pgMar w:top="1440" w:right="1440" w:bottom="1440" w:left="1440" w:header="720" w:footer="720" w:gutter="0"/>
      <w:cols w:space="720" w:equalWidth="0">
        <w:col w:w="10584" w:space="0"/>
      </w:cols>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DFC" w:rsidRDefault="003C7DFC" w:rsidP="005E28DB">
      <w:pPr>
        <w:spacing w:after="0" w:line="240" w:lineRule="auto"/>
      </w:pPr>
      <w:r>
        <w:separator/>
      </w:r>
    </w:p>
  </w:endnote>
  <w:endnote w:type="continuationSeparator" w:id="0">
    <w:p w:rsidR="003C7DFC" w:rsidRDefault="003C7DFC" w:rsidP="005E2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DFC" w:rsidRDefault="003C7DFC" w:rsidP="005E28DB">
      <w:pPr>
        <w:spacing w:after="0" w:line="240" w:lineRule="auto"/>
      </w:pPr>
      <w:r>
        <w:separator/>
      </w:r>
    </w:p>
  </w:footnote>
  <w:footnote w:type="continuationSeparator" w:id="0">
    <w:p w:rsidR="003C7DFC" w:rsidRDefault="003C7DFC" w:rsidP="005E28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11330B86"/>
    <w:multiLevelType w:val="multilevel"/>
    <w:tmpl w:val="87F06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40F2EFD"/>
    <w:multiLevelType w:val="multilevel"/>
    <w:tmpl w:val="ACC46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4E67F29"/>
    <w:multiLevelType w:val="multilevel"/>
    <w:tmpl w:val="4C1C2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A306668"/>
    <w:multiLevelType w:val="multilevel"/>
    <w:tmpl w:val="D4B01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E4B638C"/>
    <w:multiLevelType w:val="multilevel"/>
    <w:tmpl w:val="6F64C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1352F8C"/>
    <w:multiLevelType w:val="multilevel"/>
    <w:tmpl w:val="A4920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EA3406"/>
    <w:multiLevelType w:val="multilevel"/>
    <w:tmpl w:val="F30A7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45D03FC"/>
    <w:multiLevelType w:val="multilevel"/>
    <w:tmpl w:val="FF90C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A1F64BC"/>
    <w:multiLevelType w:val="multilevel"/>
    <w:tmpl w:val="A56E0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9D4E93"/>
    <w:multiLevelType w:val="multilevel"/>
    <w:tmpl w:val="6AD01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8D13A4E"/>
    <w:multiLevelType w:val="multilevel"/>
    <w:tmpl w:val="103C3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3AE73C2"/>
    <w:multiLevelType w:val="multilevel"/>
    <w:tmpl w:val="4D44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EA7760E"/>
    <w:multiLevelType w:val="multilevel"/>
    <w:tmpl w:val="998AF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44B618D"/>
    <w:multiLevelType w:val="multilevel"/>
    <w:tmpl w:val="49745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95D6FB1"/>
    <w:multiLevelType w:val="multilevel"/>
    <w:tmpl w:val="35125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DBA157F"/>
    <w:multiLevelType w:val="multilevel"/>
    <w:tmpl w:val="C6787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EB1310F"/>
    <w:multiLevelType w:val="multilevel"/>
    <w:tmpl w:val="AC62B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EBB2CDA"/>
    <w:multiLevelType w:val="multilevel"/>
    <w:tmpl w:val="C7EA1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0"/>
  </w:num>
  <w:num w:numId="11">
    <w:abstractNumId w:val="15"/>
  </w:num>
  <w:num w:numId="12">
    <w:abstractNumId w:val="16"/>
  </w:num>
  <w:num w:numId="13">
    <w:abstractNumId w:val="11"/>
  </w:num>
  <w:num w:numId="14">
    <w:abstractNumId w:val="24"/>
  </w:num>
  <w:num w:numId="15">
    <w:abstractNumId w:val="21"/>
  </w:num>
  <w:num w:numId="16">
    <w:abstractNumId w:val="23"/>
  </w:num>
  <w:num w:numId="17">
    <w:abstractNumId w:val="26"/>
  </w:num>
  <w:num w:numId="18">
    <w:abstractNumId w:val="20"/>
  </w:num>
  <w:num w:numId="19">
    <w:abstractNumId w:val="12"/>
  </w:num>
  <w:num w:numId="20">
    <w:abstractNumId w:val="19"/>
  </w:num>
  <w:num w:numId="21">
    <w:abstractNumId w:val="14"/>
  </w:num>
  <w:num w:numId="22">
    <w:abstractNumId w:val="22"/>
  </w:num>
  <w:num w:numId="23">
    <w:abstractNumId w:val="17"/>
  </w:num>
  <w:num w:numId="24">
    <w:abstractNumId w:val="25"/>
  </w:num>
  <w:num w:numId="25">
    <w:abstractNumId w:val="13"/>
  </w:num>
  <w:num w:numId="26">
    <w:abstractNumId w:val="18"/>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F6B7F"/>
    <w:rsid w:val="0015074B"/>
    <w:rsid w:val="00235A48"/>
    <w:rsid w:val="0029639D"/>
    <w:rsid w:val="00326F90"/>
    <w:rsid w:val="003C7DFC"/>
    <w:rsid w:val="005E28DB"/>
    <w:rsid w:val="006738B0"/>
    <w:rsid w:val="006836FD"/>
    <w:rsid w:val="006D212E"/>
    <w:rsid w:val="00A762F6"/>
    <w:rsid w:val="00AA1D8D"/>
    <w:rsid w:val="00B47730"/>
    <w:rsid w:val="00BE5888"/>
    <w:rsid w:val="00CB0664"/>
    <w:rsid w:val="00CE18F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464E9"/>
  <w14:defaultImageDpi w14:val="300"/>
  <w15:docId w15:val="{61826048-52D2-4042-A360-03C102740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Normal (Web)"/>
    <w:basedOn w:val="a1"/>
    <w:uiPriority w:val="99"/>
    <w:semiHidden/>
    <w:unhideWhenUsed/>
    <w:rsid w:val="005E28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mask">
    <w:name w:val="placeholder-mask"/>
    <w:basedOn w:val="a2"/>
    <w:rsid w:val="005E28DB"/>
  </w:style>
  <w:style w:type="character" w:customStyle="1" w:styleId="placeholder">
    <w:name w:val="placeholder"/>
    <w:basedOn w:val="a2"/>
    <w:rsid w:val="005E2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74470">
      <w:bodyDiv w:val="1"/>
      <w:marLeft w:val="0"/>
      <w:marRight w:val="0"/>
      <w:marTop w:val="0"/>
      <w:marBottom w:val="0"/>
      <w:divBdr>
        <w:top w:val="none" w:sz="0" w:space="0" w:color="auto"/>
        <w:left w:val="none" w:sz="0" w:space="0" w:color="auto"/>
        <w:bottom w:val="none" w:sz="0" w:space="0" w:color="auto"/>
        <w:right w:val="none" w:sz="0" w:space="0" w:color="auto"/>
      </w:divBdr>
    </w:div>
    <w:div w:id="797912181">
      <w:bodyDiv w:val="1"/>
      <w:marLeft w:val="0"/>
      <w:marRight w:val="0"/>
      <w:marTop w:val="0"/>
      <w:marBottom w:val="0"/>
      <w:divBdr>
        <w:top w:val="none" w:sz="0" w:space="0" w:color="auto"/>
        <w:left w:val="none" w:sz="0" w:space="0" w:color="auto"/>
        <w:bottom w:val="none" w:sz="0" w:space="0" w:color="auto"/>
        <w:right w:val="none" w:sz="0" w:space="0" w:color="auto"/>
      </w:divBdr>
      <w:divsChild>
        <w:div w:id="1305306372">
          <w:marLeft w:val="0"/>
          <w:marRight w:val="0"/>
          <w:marTop w:val="0"/>
          <w:marBottom w:val="0"/>
          <w:divBdr>
            <w:top w:val="none" w:sz="0" w:space="0" w:color="auto"/>
            <w:left w:val="none" w:sz="0" w:space="0" w:color="auto"/>
            <w:bottom w:val="none" w:sz="0" w:space="0" w:color="auto"/>
            <w:right w:val="none" w:sz="0" w:space="0" w:color="auto"/>
          </w:divBdr>
          <w:divsChild>
            <w:div w:id="60105622">
              <w:marLeft w:val="0"/>
              <w:marRight w:val="0"/>
              <w:marTop w:val="0"/>
              <w:marBottom w:val="0"/>
              <w:divBdr>
                <w:top w:val="none" w:sz="0" w:space="0" w:color="auto"/>
                <w:left w:val="none" w:sz="0" w:space="0" w:color="auto"/>
                <w:bottom w:val="none" w:sz="0" w:space="0" w:color="auto"/>
                <w:right w:val="none" w:sz="0" w:space="0" w:color="auto"/>
              </w:divBdr>
            </w:div>
          </w:divsChild>
        </w:div>
        <w:div w:id="1186872391">
          <w:marLeft w:val="0"/>
          <w:marRight w:val="0"/>
          <w:marTop w:val="0"/>
          <w:marBottom w:val="0"/>
          <w:divBdr>
            <w:top w:val="none" w:sz="0" w:space="0" w:color="auto"/>
            <w:left w:val="none" w:sz="0" w:space="0" w:color="auto"/>
            <w:bottom w:val="none" w:sz="0" w:space="0" w:color="auto"/>
            <w:right w:val="none" w:sz="0" w:space="0" w:color="auto"/>
          </w:divBdr>
          <w:divsChild>
            <w:div w:id="1857650014">
              <w:marLeft w:val="0"/>
              <w:marRight w:val="0"/>
              <w:marTop w:val="0"/>
              <w:marBottom w:val="0"/>
              <w:divBdr>
                <w:top w:val="none" w:sz="0" w:space="0" w:color="auto"/>
                <w:left w:val="none" w:sz="0" w:space="0" w:color="auto"/>
                <w:bottom w:val="none" w:sz="0" w:space="0" w:color="auto"/>
                <w:right w:val="none" w:sz="0" w:space="0" w:color="auto"/>
              </w:divBdr>
            </w:div>
            <w:div w:id="1518619545">
              <w:marLeft w:val="0"/>
              <w:marRight w:val="0"/>
              <w:marTop w:val="0"/>
              <w:marBottom w:val="0"/>
              <w:divBdr>
                <w:top w:val="none" w:sz="0" w:space="0" w:color="auto"/>
                <w:left w:val="none" w:sz="0" w:space="0" w:color="auto"/>
                <w:bottom w:val="none" w:sz="0" w:space="0" w:color="auto"/>
                <w:right w:val="none" w:sz="0" w:space="0" w:color="auto"/>
              </w:divBdr>
              <w:divsChild>
                <w:div w:id="1672874129">
                  <w:marLeft w:val="0"/>
                  <w:marRight w:val="0"/>
                  <w:marTop w:val="0"/>
                  <w:marBottom w:val="0"/>
                  <w:divBdr>
                    <w:top w:val="none" w:sz="0" w:space="0" w:color="auto"/>
                    <w:left w:val="none" w:sz="0" w:space="0" w:color="auto"/>
                    <w:bottom w:val="none" w:sz="0" w:space="0" w:color="auto"/>
                    <w:right w:val="none" w:sz="0" w:space="0" w:color="auto"/>
                  </w:divBdr>
                  <w:divsChild>
                    <w:div w:id="577524257">
                      <w:marLeft w:val="0"/>
                      <w:marRight w:val="0"/>
                      <w:marTop w:val="0"/>
                      <w:marBottom w:val="0"/>
                      <w:divBdr>
                        <w:top w:val="none" w:sz="0" w:space="0" w:color="auto"/>
                        <w:left w:val="none" w:sz="0" w:space="0" w:color="auto"/>
                        <w:bottom w:val="none" w:sz="0" w:space="0" w:color="auto"/>
                        <w:right w:val="none" w:sz="0" w:space="0" w:color="auto"/>
                      </w:divBdr>
                    </w:div>
                  </w:divsChild>
                </w:div>
                <w:div w:id="517079989">
                  <w:marLeft w:val="0"/>
                  <w:marRight w:val="0"/>
                  <w:marTop w:val="0"/>
                  <w:marBottom w:val="0"/>
                  <w:divBdr>
                    <w:top w:val="none" w:sz="0" w:space="0" w:color="auto"/>
                    <w:left w:val="none" w:sz="0" w:space="0" w:color="auto"/>
                    <w:bottom w:val="none" w:sz="0" w:space="0" w:color="auto"/>
                    <w:right w:val="none" w:sz="0" w:space="0" w:color="auto"/>
                  </w:divBdr>
                  <w:divsChild>
                    <w:div w:id="669794563">
                      <w:marLeft w:val="0"/>
                      <w:marRight w:val="0"/>
                      <w:marTop w:val="0"/>
                      <w:marBottom w:val="0"/>
                      <w:divBdr>
                        <w:top w:val="none" w:sz="0" w:space="0" w:color="auto"/>
                        <w:left w:val="none" w:sz="0" w:space="0" w:color="auto"/>
                        <w:bottom w:val="none" w:sz="0" w:space="0" w:color="auto"/>
                        <w:right w:val="none" w:sz="0" w:space="0" w:color="auto"/>
                      </w:divBdr>
                    </w:div>
                  </w:divsChild>
                </w:div>
                <w:div w:id="1467890181">
                  <w:marLeft w:val="0"/>
                  <w:marRight w:val="0"/>
                  <w:marTop w:val="0"/>
                  <w:marBottom w:val="0"/>
                  <w:divBdr>
                    <w:top w:val="none" w:sz="0" w:space="0" w:color="auto"/>
                    <w:left w:val="none" w:sz="0" w:space="0" w:color="auto"/>
                    <w:bottom w:val="none" w:sz="0" w:space="0" w:color="auto"/>
                    <w:right w:val="none" w:sz="0" w:space="0" w:color="auto"/>
                  </w:divBdr>
                  <w:divsChild>
                    <w:div w:id="1089697876">
                      <w:marLeft w:val="0"/>
                      <w:marRight w:val="0"/>
                      <w:marTop w:val="0"/>
                      <w:marBottom w:val="0"/>
                      <w:divBdr>
                        <w:top w:val="none" w:sz="0" w:space="0" w:color="auto"/>
                        <w:left w:val="none" w:sz="0" w:space="0" w:color="auto"/>
                        <w:bottom w:val="none" w:sz="0" w:space="0" w:color="auto"/>
                        <w:right w:val="none" w:sz="0" w:space="0" w:color="auto"/>
                      </w:divBdr>
                    </w:div>
                  </w:divsChild>
                </w:div>
                <w:div w:id="1872647235">
                  <w:marLeft w:val="0"/>
                  <w:marRight w:val="0"/>
                  <w:marTop w:val="0"/>
                  <w:marBottom w:val="0"/>
                  <w:divBdr>
                    <w:top w:val="none" w:sz="0" w:space="0" w:color="auto"/>
                    <w:left w:val="none" w:sz="0" w:space="0" w:color="auto"/>
                    <w:bottom w:val="none" w:sz="0" w:space="0" w:color="auto"/>
                    <w:right w:val="none" w:sz="0" w:space="0" w:color="auto"/>
                  </w:divBdr>
                  <w:divsChild>
                    <w:div w:id="1843619506">
                      <w:marLeft w:val="0"/>
                      <w:marRight w:val="0"/>
                      <w:marTop w:val="0"/>
                      <w:marBottom w:val="0"/>
                      <w:divBdr>
                        <w:top w:val="none" w:sz="0" w:space="0" w:color="auto"/>
                        <w:left w:val="none" w:sz="0" w:space="0" w:color="auto"/>
                        <w:bottom w:val="none" w:sz="0" w:space="0" w:color="auto"/>
                        <w:right w:val="none" w:sz="0" w:space="0" w:color="auto"/>
                      </w:divBdr>
                    </w:div>
                  </w:divsChild>
                </w:div>
                <w:div w:id="1991329838">
                  <w:marLeft w:val="0"/>
                  <w:marRight w:val="0"/>
                  <w:marTop w:val="0"/>
                  <w:marBottom w:val="0"/>
                  <w:divBdr>
                    <w:top w:val="none" w:sz="0" w:space="0" w:color="auto"/>
                    <w:left w:val="none" w:sz="0" w:space="0" w:color="auto"/>
                    <w:bottom w:val="none" w:sz="0" w:space="0" w:color="auto"/>
                    <w:right w:val="none" w:sz="0" w:space="0" w:color="auto"/>
                  </w:divBdr>
                  <w:divsChild>
                    <w:div w:id="843595186">
                      <w:marLeft w:val="0"/>
                      <w:marRight w:val="0"/>
                      <w:marTop w:val="0"/>
                      <w:marBottom w:val="0"/>
                      <w:divBdr>
                        <w:top w:val="none" w:sz="0" w:space="0" w:color="auto"/>
                        <w:left w:val="none" w:sz="0" w:space="0" w:color="auto"/>
                        <w:bottom w:val="none" w:sz="0" w:space="0" w:color="auto"/>
                        <w:right w:val="none" w:sz="0" w:space="0" w:color="auto"/>
                      </w:divBdr>
                    </w:div>
                  </w:divsChild>
                </w:div>
                <w:div w:id="461578358">
                  <w:marLeft w:val="0"/>
                  <w:marRight w:val="0"/>
                  <w:marTop w:val="0"/>
                  <w:marBottom w:val="0"/>
                  <w:divBdr>
                    <w:top w:val="none" w:sz="0" w:space="0" w:color="auto"/>
                    <w:left w:val="none" w:sz="0" w:space="0" w:color="auto"/>
                    <w:bottom w:val="none" w:sz="0" w:space="0" w:color="auto"/>
                    <w:right w:val="none" w:sz="0" w:space="0" w:color="auto"/>
                  </w:divBdr>
                  <w:divsChild>
                    <w:div w:id="868761779">
                      <w:marLeft w:val="0"/>
                      <w:marRight w:val="0"/>
                      <w:marTop w:val="0"/>
                      <w:marBottom w:val="0"/>
                      <w:divBdr>
                        <w:top w:val="none" w:sz="0" w:space="0" w:color="auto"/>
                        <w:left w:val="none" w:sz="0" w:space="0" w:color="auto"/>
                        <w:bottom w:val="none" w:sz="0" w:space="0" w:color="auto"/>
                        <w:right w:val="none" w:sz="0" w:space="0" w:color="auto"/>
                      </w:divBdr>
                    </w:div>
                  </w:divsChild>
                </w:div>
                <w:div w:id="369107784">
                  <w:marLeft w:val="0"/>
                  <w:marRight w:val="0"/>
                  <w:marTop w:val="0"/>
                  <w:marBottom w:val="0"/>
                  <w:divBdr>
                    <w:top w:val="none" w:sz="0" w:space="0" w:color="auto"/>
                    <w:left w:val="none" w:sz="0" w:space="0" w:color="auto"/>
                    <w:bottom w:val="none" w:sz="0" w:space="0" w:color="auto"/>
                    <w:right w:val="none" w:sz="0" w:space="0" w:color="auto"/>
                  </w:divBdr>
                  <w:divsChild>
                    <w:div w:id="1507868900">
                      <w:marLeft w:val="0"/>
                      <w:marRight w:val="0"/>
                      <w:marTop w:val="0"/>
                      <w:marBottom w:val="0"/>
                      <w:divBdr>
                        <w:top w:val="none" w:sz="0" w:space="0" w:color="auto"/>
                        <w:left w:val="none" w:sz="0" w:space="0" w:color="auto"/>
                        <w:bottom w:val="none" w:sz="0" w:space="0" w:color="auto"/>
                        <w:right w:val="none" w:sz="0" w:space="0" w:color="auto"/>
                      </w:divBdr>
                    </w:div>
                  </w:divsChild>
                </w:div>
                <w:div w:id="306398283">
                  <w:marLeft w:val="0"/>
                  <w:marRight w:val="0"/>
                  <w:marTop w:val="0"/>
                  <w:marBottom w:val="0"/>
                  <w:divBdr>
                    <w:top w:val="none" w:sz="0" w:space="0" w:color="auto"/>
                    <w:left w:val="none" w:sz="0" w:space="0" w:color="auto"/>
                    <w:bottom w:val="none" w:sz="0" w:space="0" w:color="auto"/>
                    <w:right w:val="none" w:sz="0" w:space="0" w:color="auto"/>
                  </w:divBdr>
                  <w:divsChild>
                    <w:div w:id="292954295">
                      <w:marLeft w:val="0"/>
                      <w:marRight w:val="0"/>
                      <w:marTop w:val="0"/>
                      <w:marBottom w:val="0"/>
                      <w:divBdr>
                        <w:top w:val="none" w:sz="0" w:space="0" w:color="auto"/>
                        <w:left w:val="none" w:sz="0" w:space="0" w:color="auto"/>
                        <w:bottom w:val="none" w:sz="0" w:space="0" w:color="auto"/>
                        <w:right w:val="none" w:sz="0" w:space="0" w:color="auto"/>
                      </w:divBdr>
                    </w:div>
                  </w:divsChild>
                </w:div>
                <w:div w:id="352998435">
                  <w:marLeft w:val="0"/>
                  <w:marRight w:val="0"/>
                  <w:marTop w:val="0"/>
                  <w:marBottom w:val="0"/>
                  <w:divBdr>
                    <w:top w:val="none" w:sz="0" w:space="0" w:color="auto"/>
                    <w:left w:val="none" w:sz="0" w:space="0" w:color="auto"/>
                    <w:bottom w:val="none" w:sz="0" w:space="0" w:color="auto"/>
                    <w:right w:val="none" w:sz="0" w:space="0" w:color="auto"/>
                  </w:divBdr>
                  <w:divsChild>
                    <w:div w:id="185025314">
                      <w:marLeft w:val="0"/>
                      <w:marRight w:val="0"/>
                      <w:marTop w:val="0"/>
                      <w:marBottom w:val="0"/>
                      <w:divBdr>
                        <w:top w:val="none" w:sz="0" w:space="0" w:color="auto"/>
                        <w:left w:val="none" w:sz="0" w:space="0" w:color="auto"/>
                        <w:bottom w:val="none" w:sz="0" w:space="0" w:color="auto"/>
                        <w:right w:val="none" w:sz="0" w:space="0" w:color="auto"/>
                      </w:divBdr>
                    </w:div>
                  </w:divsChild>
                </w:div>
                <w:div w:id="853807523">
                  <w:marLeft w:val="0"/>
                  <w:marRight w:val="0"/>
                  <w:marTop w:val="0"/>
                  <w:marBottom w:val="0"/>
                  <w:divBdr>
                    <w:top w:val="none" w:sz="0" w:space="0" w:color="auto"/>
                    <w:left w:val="none" w:sz="0" w:space="0" w:color="auto"/>
                    <w:bottom w:val="none" w:sz="0" w:space="0" w:color="auto"/>
                    <w:right w:val="none" w:sz="0" w:space="0" w:color="auto"/>
                  </w:divBdr>
                  <w:divsChild>
                    <w:div w:id="1815951569">
                      <w:marLeft w:val="0"/>
                      <w:marRight w:val="0"/>
                      <w:marTop w:val="0"/>
                      <w:marBottom w:val="0"/>
                      <w:divBdr>
                        <w:top w:val="none" w:sz="0" w:space="0" w:color="auto"/>
                        <w:left w:val="none" w:sz="0" w:space="0" w:color="auto"/>
                        <w:bottom w:val="none" w:sz="0" w:space="0" w:color="auto"/>
                        <w:right w:val="none" w:sz="0" w:space="0" w:color="auto"/>
                      </w:divBdr>
                    </w:div>
                  </w:divsChild>
                </w:div>
                <w:div w:id="1909806998">
                  <w:marLeft w:val="0"/>
                  <w:marRight w:val="0"/>
                  <w:marTop w:val="0"/>
                  <w:marBottom w:val="0"/>
                  <w:divBdr>
                    <w:top w:val="none" w:sz="0" w:space="0" w:color="auto"/>
                    <w:left w:val="none" w:sz="0" w:space="0" w:color="auto"/>
                    <w:bottom w:val="none" w:sz="0" w:space="0" w:color="auto"/>
                    <w:right w:val="none" w:sz="0" w:space="0" w:color="auto"/>
                  </w:divBdr>
                  <w:divsChild>
                    <w:div w:id="541215342">
                      <w:marLeft w:val="0"/>
                      <w:marRight w:val="0"/>
                      <w:marTop w:val="0"/>
                      <w:marBottom w:val="0"/>
                      <w:divBdr>
                        <w:top w:val="none" w:sz="0" w:space="0" w:color="auto"/>
                        <w:left w:val="none" w:sz="0" w:space="0" w:color="auto"/>
                        <w:bottom w:val="none" w:sz="0" w:space="0" w:color="auto"/>
                        <w:right w:val="none" w:sz="0" w:space="0" w:color="auto"/>
                      </w:divBdr>
                    </w:div>
                  </w:divsChild>
                </w:div>
                <w:div w:id="1770277724">
                  <w:marLeft w:val="0"/>
                  <w:marRight w:val="0"/>
                  <w:marTop w:val="0"/>
                  <w:marBottom w:val="0"/>
                  <w:divBdr>
                    <w:top w:val="none" w:sz="0" w:space="0" w:color="auto"/>
                    <w:left w:val="none" w:sz="0" w:space="0" w:color="auto"/>
                    <w:bottom w:val="none" w:sz="0" w:space="0" w:color="auto"/>
                    <w:right w:val="none" w:sz="0" w:space="0" w:color="auto"/>
                  </w:divBdr>
                  <w:divsChild>
                    <w:div w:id="1088425100">
                      <w:marLeft w:val="0"/>
                      <w:marRight w:val="0"/>
                      <w:marTop w:val="0"/>
                      <w:marBottom w:val="0"/>
                      <w:divBdr>
                        <w:top w:val="none" w:sz="0" w:space="0" w:color="auto"/>
                        <w:left w:val="none" w:sz="0" w:space="0" w:color="auto"/>
                        <w:bottom w:val="none" w:sz="0" w:space="0" w:color="auto"/>
                        <w:right w:val="none" w:sz="0" w:space="0" w:color="auto"/>
                      </w:divBdr>
                    </w:div>
                  </w:divsChild>
                </w:div>
                <w:div w:id="1482959771">
                  <w:marLeft w:val="0"/>
                  <w:marRight w:val="0"/>
                  <w:marTop w:val="0"/>
                  <w:marBottom w:val="0"/>
                  <w:divBdr>
                    <w:top w:val="none" w:sz="0" w:space="0" w:color="auto"/>
                    <w:left w:val="none" w:sz="0" w:space="0" w:color="auto"/>
                    <w:bottom w:val="none" w:sz="0" w:space="0" w:color="auto"/>
                    <w:right w:val="none" w:sz="0" w:space="0" w:color="auto"/>
                  </w:divBdr>
                  <w:divsChild>
                    <w:div w:id="914585881">
                      <w:marLeft w:val="0"/>
                      <w:marRight w:val="0"/>
                      <w:marTop w:val="0"/>
                      <w:marBottom w:val="0"/>
                      <w:divBdr>
                        <w:top w:val="none" w:sz="0" w:space="0" w:color="auto"/>
                        <w:left w:val="none" w:sz="0" w:space="0" w:color="auto"/>
                        <w:bottom w:val="none" w:sz="0" w:space="0" w:color="auto"/>
                        <w:right w:val="none" w:sz="0" w:space="0" w:color="auto"/>
                      </w:divBdr>
                    </w:div>
                  </w:divsChild>
                </w:div>
                <w:div w:id="1141196999">
                  <w:marLeft w:val="0"/>
                  <w:marRight w:val="0"/>
                  <w:marTop w:val="0"/>
                  <w:marBottom w:val="0"/>
                  <w:divBdr>
                    <w:top w:val="none" w:sz="0" w:space="0" w:color="auto"/>
                    <w:left w:val="none" w:sz="0" w:space="0" w:color="auto"/>
                    <w:bottom w:val="none" w:sz="0" w:space="0" w:color="auto"/>
                    <w:right w:val="none" w:sz="0" w:space="0" w:color="auto"/>
                  </w:divBdr>
                  <w:divsChild>
                    <w:div w:id="1942028767">
                      <w:marLeft w:val="0"/>
                      <w:marRight w:val="0"/>
                      <w:marTop w:val="0"/>
                      <w:marBottom w:val="0"/>
                      <w:divBdr>
                        <w:top w:val="none" w:sz="0" w:space="0" w:color="auto"/>
                        <w:left w:val="none" w:sz="0" w:space="0" w:color="auto"/>
                        <w:bottom w:val="none" w:sz="0" w:space="0" w:color="auto"/>
                        <w:right w:val="none" w:sz="0" w:space="0" w:color="auto"/>
                      </w:divBdr>
                    </w:div>
                  </w:divsChild>
                </w:div>
                <w:div w:id="930433602">
                  <w:marLeft w:val="0"/>
                  <w:marRight w:val="0"/>
                  <w:marTop w:val="0"/>
                  <w:marBottom w:val="0"/>
                  <w:divBdr>
                    <w:top w:val="none" w:sz="0" w:space="0" w:color="auto"/>
                    <w:left w:val="none" w:sz="0" w:space="0" w:color="auto"/>
                    <w:bottom w:val="none" w:sz="0" w:space="0" w:color="auto"/>
                    <w:right w:val="none" w:sz="0" w:space="0" w:color="auto"/>
                  </w:divBdr>
                  <w:divsChild>
                    <w:div w:id="674841776">
                      <w:marLeft w:val="0"/>
                      <w:marRight w:val="0"/>
                      <w:marTop w:val="0"/>
                      <w:marBottom w:val="0"/>
                      <w:divBdr>
                        <w:top w:val="none" w:sz="0" w:space="0" w:color="auto"/>
                        <w:left w:val="none" w:sz="0" w:space="0" w:color="auto"/>
                        <w:bottom w:val="none" w:sz="0" w:space="0" w:color="auto"/>
                        <w:right w:val="none" w:sz="0" w:space="0" w:color="auto"/>
                      </w:divBdr>
                    </w:div>
                  </w:divsChild>
                </w:div>
                <w:div w:id="161749739">
                  <w:marLeft w:val="0"/>
                  <w:marRight w:val="0"/>
                  <w:marTop w:val="0"/>
                  <w:marBottom w:val="0"/>
                  <w:divBdr>
                    <w:top w:val="none" w:sz="0" w:space="0" w:color="auto"/>
                    <w:left w:val="none" w:sz="0" w:space="0" w:color="auto"/>
                    <w:bottom w:val="none" w:sz="0" w:space="0" w:color="auto"/>
                    <w:right w:val="none" w:sz="0" w:space="0" w:color="auto"/>
                  </w:divBdr>
                  <w:divsChild>
                    <w:div w:id="1508010719">
                      <w:marLeft w:val="0"/>
                      <w:marRight w:val="0"/>
                      <w:marTop w:val="0"/>
                      <w:marBottom w:val="0"/>
                      <w:divBdr>
                        <w:top w:val="none" w:sz="0" w:space="0" w:color="auto"/>
                        <w:left w:val="none" w:sz="0" w:space="0" w:color="auto"/>
                        <w:bottom w:val="none" w:sz="0" w:space="0" w:color="auto"/>
                        <w:right w:val="none" w:sz="0" w:space="0" w:color="auto"/>
                      </w:divBdr>
                    </w:div>
                  </w:divsChild>
                </w:div>
                <w:div w:id="1056855211">
                  <w:marLeft w:val="0"/>
                  <w:marRight w:val="0"/>
                  <w:marTop w:val="0"/>
                  <w:marBottom w:val="0"/>
                  <w:divBdr>
                    <w:top w:val="none" w:sz="0" w:space="0" w:color="auto"/>
                    <w:left w:val="none" w:sz="0" w:space="0" w:color="auto"/>
                    <w:bottom w:val="none" w:sz="0" w:space="0" w:color="auto"/>
                    <w:right w:val="none" w:sz="0" w:space="0" w:color="auto"/>
                  </w:divBdr>
                  <w:divsChild>
                    <w:div w:id="1256473873">
                      <w:marLeft w:val="0"/>
                      <w:marRight w:val="0"/>
                      <w:marTop w:val="0"/>
                      <w:marBottom w:val="0"/>
                      <w:divBdr>
                        <w:top w:val="none" w:sz="0" w:space="0" w:color="auto"/>
                        <w:left w:val="none" w:sz="0" w:space="0" w:color="auto"/>
                        <w:bottom w:val="none" w:sz="0" w:space="0" w:color="auto"/>
                        <w:right w:val="none" w:sz="0" w:space="0" w:color="auto"/>
                      </w:divBdr>
                    </w:div>
                  </w:divsChild>
                </w:div>
                <w:div w:id="149254852">
                  <w:marLeft w:val="0"/>
                  <w:marRight w:val="0"/>
                  <w:marTop w:val="0"/>
                  <w:marBottom w:val="0"/>
                  <w:divBdr>
                    <w:top w:val="none" w:sz="0" w:space="0" w:color="auto"/>
                    <w:left w:val="none" w:sz="0" w:space="0" w:color="auto"/>
                    <w:bottom w:val="none" w:sz="0" w:space="0" w:color="auto"/>
                    <w:right w:val="none" w:sz="0" w:space="0" w:color="auto"/>
                  </w:divBdr>
                  <w:divsChild>
                    <w:div w:id="1364745723">
                      <w:marLeft w:val="0"/>
                      <w:marRight w:val="0"/>
                      <w:marTop w:val="0"/>
                      <w:marBottom w:val="0"/>
                      <w:divBdr>
                        <w:top w:val="none" w:sz="0" w:space="0" w:color="auto"/>
                        <w:left w:val="none" w:sz="0" w:space="0" w:color="auto"/>
                        <w:bottom w:val="none" w:sz="0" w:space="0" w:color="auto"/>
                        <w:right w:val="none" w:sz="0" w:space="0" w:color="auto"/>
                      </w:divBdr>
                    </w:div>
                  </w:divsChild>
                </w:div>
                <w:div w:id="265431926">
                  <w:marLeft w:val="0"/>
                  <w:marRight w:val="0"/>
                  <w:marTop w:val="0"/>
                  <w:marBottom w:val="0"/>
                  <w:divBdr>
                    <w:top w:val="none" w:sz="0" w:space="0" w:color="auto"/>
                    <w:left w:val="none" w:sz="0" w:space="0" w:color="auto"/>
                    <w:bottom w:val="none" w:sz="0" w:space="0" w:color="auto"/>
                    <w:right w:val="none" w:sz="0" w:space="0" w:color="auto"/>
                  </w:divBdr>
                  <w:divsChild>
                    <w:div w:id="1641883631">
                      <w:marLeft w:val="0"/>
                      <w:marRight w:val="0"/>
                      <w:marTop w:val="0"/>
                      <w:marBottom w:val="0"/>
                      <w:divBdr>
                        <w:top w:val="none" w:sz="0" w:space="0" w:color="auto"/>
                        <w:left w:val="none" w:sz="0" w:space="0" w:color="auto"/>
                        <w:bottom w:val="none" w:sz="0" w:space="0" w:color="auto"/>
                        <w:right w:val="none" w:sz="0" w:space="0" w:color="auto"/>
                      </w:divBdr>
                    </w:div>
                  </w:divsChild>
                </w:div>
                <w:div w:id="234583922">
                  <w:marLeft w:val="0"/>
                  <w:marRight w:val="0"/>
                  <w:marTop w:val="0"/>
                  <w:marBottom w:val="0"/>
                  <w:divBdr>
                    <w:top w:val="none" w:sz="0" w:space="0" w:color="auto"/>
                    <w:left w:val="none" w:sz="0" w:space="0" w:color="auto"/>
                    <w:bottom w:val="none" w:sz="0" w:space="0" w:color="auto"/>
                    <w:right w:val="none" w:sz="0" w:space="0" w:color="auto"/>
                  </w:divBdr>
                  <w:divsChild>
                    <w:div w:id="1576941142">
                      <w:marLeft w:val="0"/>
                      <w:marRight w:val="0"/>
                      <w:marTop w:val="0"/>
                      <w:marBottom w:val="0"/>
                      <w:divBdr>
                        <w:top w:val="none" w:sz="0" w:space="0" w:color="auto"/>
                        <w:left w:val="none" w:sz="0" w:space="0" w:color="auto"/>
                        <w:bottom w:val="none" w:sz="0" w:space="0" w:color="auto"/>
                        <w:right w:val="none" w:sz="0" w:space="0" w:color="auto"/>
                      </w:divBdr>
                    </w:div>
                  </w:divsChild>
                </w:div>
                <w:div w:id="1499922595">
                  <w:marLeft w:val="0"/>
                  <w:marRight w:val="0"/>
                  <w:marTop w:val="0"/>
                  <w:marBottom w:val="0"/>
                  <w:divBdr>
                    <w:top w:val="none" w:sz="0" w:space="0" w:color="auto"/>
                    <w:left w:val="none" w:sz="0" w:space="0" w:color="auto"/>
                    <w:bottom w:val="none" w:sz="0" w:space="0" w:color="auto"/>
                    <w:right w:val="none" w:sz="0" w:space="0" w:color="auto"/>
                  </w:divBdr>
                  <w:divsChild>
                    <w:div w:id="2128042182">
                      <w:marLeft w:val="0"/>
                      <w:marRight w:val="0"/>
                      <w:marTop w:val="0"/>
                      <w:marBottom w:val="0"/>
                      <w:divBdr>
                        <w:top w:val="none" w:sz="0" w:space="0" w:color="auto"/>
                        <w:left w:val="none" w:sz="0" w:space="0" w:color="auto"/>
                        <w:bottom w:val="none" w:sz="0" w:space="0" w:color="auto"/>
                        <w:right w:val="none" w:sz="0" w:space="0" w:color="auto"/>
                      </w:divBdr>
                    </w:div>
                  </w:divsChild>
                </w:div>
                <w:div w:id="643391922">
                  <w:marLeft w:val="0"/>
                  <w:marRight w:val="0"/>
                  <w:marTop w:val="0"/>
                  <w:marBottom w:val="0"/>
                  <w:divBdr>
                    <w:top w:val="none" w:sz="0" w:space="0" w:color="auto"/>
                    <w:left w:val="none" w:sz="0" w:space="0" w:color="auto"/>
                    <w:bottom w:val="none" w:sz="0" w:space="0" w:color="auto"/>
                    <w:right w:val="none" w:sz="0" w:space="0" w:color="auto"/>
                  </w:divBdr>
                  <w:divsChild>
                    <w:div w:id="131138741">
                      <w:marLeft w:val="0"/>
                      <w:marRight w:val="0"/>
                      <w:marTop w:val="0"/>
                      <w:marBottom w:val="0"/>
                      <w:divBdr>
                        <w:top w:val="none" w:sz="0" w:space="0" w:color="auto"/>
                        <w:left w:val="none" w:sz="0" w:space="0" w:color="auto"/>
                        <w:bottom w:val="none" w:sz="0" w:space="0" w:color="auto"/>
                        <w:right w:val="none" w:sz="0" w:space="0" w:color="auto"/>
                      </w:divBdr>
                    </w:div>
                  </w:divsChild>
                </w:div>
                <w:div w:id="481896076">
                  <w:marLeft w:val="0"/>
                  <w:marRight w:val="0"/>
                  <w:marTop w:val="0"/>
                  <w:marBottom w:val="0"/>
                  <w:divBdr>
                    <w:top w:val="none" w:sz="0" w:space="0" w:color="auto"/>
                    <w:left w:val="none" w:sz="0" w:space="0" w:color="auto"/>
                    <w:bottom w:val="none" w:sz="0" w:space="0" w:color="auto"/>
                    <w:right w:val="none" w:sz="0" w:space="0" w:color="auto"/>
                  </w:divBdr>
                  <w:divsChild>
                    <w:div w:id="182985484">
                      <w:marLeft w:val="0"/>
                      <w:marRight w:val="0"/>
                      <w:marTop w:val="0"/>
                      <w:marBottom w:val="0"/>
                      <w:divBdr>
                        <w:top w:val="none" w:sz="0" w:space="0" w:color="auto"/>
                        <w:left w:val="none" w:sz="0" w:space="0" w:color="auto"/>
                        <w:bottom w:val="none" w:sz="0" w:space="0" w:color="auto"/>
                        <w:right w:val="none" w:sz="0" w:space="0" w:color="auto"/>
                      </w:divBdr>
                    </w:div>
                  </w:divsChild>
                </w:div>
                <w:div w:id="1944261628">
                  <w:marLeft w:val="0"/>
                  <w:marRight w:val="0"/>
                  <w:marTop w:val="0"/>
                  <w:marBottom w:val="0"/>
                  <w:divBdr>
                    <w:top w:val="none" w:sz="0" w:space="0" w:color="auto"/>
                    <w:left w:val="none" w:sz="0" w:space="0" w:color="auto"/>
                    <w:bottom w:val="none" w:sz="0" w:space="0" w:color="auto"/>
                    <w:right w:val="none" w:sz="0" w:space="0" w:color="auto"/>
                  </w:divBdr>
                  <w:divsChild>
                    <w:div w:id="16891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709840">
          <w:marLeft w:val="0"/>
          <w:marRight w:val="0"/>
          <w:marTop w:val="0"/>
          <w:marBottom w:val="0"/>
          <w:divBdr>
            <w:top w:val="none" w:sz="0" w:space="0" w:color="auto"/>
            <w:left w:val="none" w:sz="0" w:space="0" w:color="auto"/>
            <w:bottom w:val="none" w:sz="0" w:space="0" w:color="auto"/>
            <w:right w:val="none" w:sz="0" w:space="0" w:color="auto"/>
          </w:divBdr>
          <w:divsChild>
            <w:div w:id="19558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402315">
      <w:bodyDiv w:val="1"/>
      <w:marLeft w:val="0"/>
      <w:marRight w:val="0"/>
      <w:marTop w:val="0"/>
      <w:marBottom w:val="0"/>
      <w:divBdr>
        <w:top w:val="none" w:sz="0" w:space="0" w:color="auto"/>
        <w:left w:val="none" w:sz="0" w:space="0" w:color="auto"/>
        <w:bottom w:val="none" w:sz="0" w:space="0" w:color="auto"/>
        <w:right w:val="none" w:sz="0" w:space="0" w:color="auto"/>
      </w:divBdr>
      <w:divsChild>
        <w:div w:id="1422489565">
          <w:marLeft w:val="0"/>
          <w:marRight w:val="0"/>
          <w:marTop w:val="0"/>
          <w:marBottom w:val="0"/>
          <w:divBdr>
            <w:top w:val="none" w:sz="0" w:space="0" w:color="auto"/>
            <w:left w:val="none" w:sz="0" w:space="0" w:color="auto"/>
            <w:bottom w:val="none" w:sz="0" w:space="0" w:color="auto"/>
            <w:right w:val="none" w:sz="0" w:space="0" w:color="auto"/>
          </w:divBdr>
          <w:divsChild>
            <w:div w:id="75905554">
              <w:marLeft w:val="0"/>
              <w:marRight w:val="0"/>
              <w:marTop w:val="0"/>
              <w:marBottom w:val="0"/>
              <w:divBdr>
                <w:top w:val="none" w:sz="0" w:space="0" w:color="auto"/>
                <w:left w:val="none" w:sz="0" w:space="0" w:color="auto"/>
                <w:bottom w:val="none" w:sz="0" w:space="0" w:color="auto"/>
                <w:right w:val="none" w:sz="0" w:space="0" w:color="auto"/>
              </w:divBdr>
            </w:div>
          </w:divsChild>
        </w:div>
        <w:div w:id="1793860105">
          <w:marLeft w:val="0"/>
          <w:marRight w:val="0"/>
          <w:marTop w:val="0"/>
          <w:marBottom w:val="0"/>
          <w:divBdr>
            <w:top w:val="none" w:sz="0" w:space="0" w:color="auto"/>
            <w:left w:val="none" w:sz="0" w:space="0" w:color="auto"/>
            <w:bottom w:val="none" w:sz="0" w:space="0" w:color="auto"/>
            <w:right w:val="none" w:sz="0" w:space="0" w:color="auto"/>
          </w:divBdr>
          <w:divsChild>
            <w:div w:id="200556731">
              <w:marLeft w:val="0"/>
              <w:marRight w:val="0"/>
              <w:marTop w:val="0"/>
              <w:marBottom w:val="0"/>
              <w:divBdr>
                <w:top w:val="none" w:sz="0" w:space="0" w:color="auto"/>
                <w:left w:val="none" w:sz="0" w:space="0" w:color="auto"/>
                <w:bottom w:val="none" w:sz="0" w:space="0" w:color="auto"/>
                <w:right w:val="none" w:sz="0" w:space="0" w:color="auto"/>
              </w:divBdr>
            </w:div>
            <w:div w:id="1664702917">
              <w:marLeft w:val="0"/>
              <w:marRight w:val="0"/>
              <w:marTop w:val="0"/>
              <w:marBottom w:val="0"/>
              <w:divBdr>
                <w:top w:val="none" w:sz="0" w:space="0" w:color="auto"/>
                <w:left w:val="none" w:sz="0" w:space="0" w:color="auto"/>
                <w:bottom w:val="none" w:sz="0" w:space="0" w:color="auto"/>
                <w:right w:val="none" w:sz="0" w:space="0" w:color="auto"/>
              </w:divBdr>
              <w:divsChild>
                <w:div w:id="28579177">
                  <w:marLeft w:val="0"/>
                  <w:marRight w:val="0"/>
                  <w:marTop w:val="0"/>
                  <w:marBottom w:val="0"/>
                  <w:divBdr>
                    <w:top w:val="none" w:sz="0" w:space="0" w:color="auto"/>
                    <w:left w:val="none" w:sz="0" w:space="0" w:color="auto"/>
                    <w:bottom w:val="none" w:sz="0" w:space="0" w:color="auto"/>
                    <w:right w:val="none" w:sz="0" w:space="0" w:color="auto"/>
                  </w:divBdr>
                  <w:divsChild>
                    <w:div w:id="1775783501">
                      <w:marLeft w:val="0"/>
                      <w:marRight w:val="0"/>
                      <w:marTop w:val="0"/>
                      <w:marBottom w:val="0"/>
                      <w:divBdr>
                        <w:top w:val="none" w:sz="0" w:space="0" w:color="auto"/>
                        <w:left w:val="none" w:sz="0" w:space="0" w:color="auto"/>
                        <w:bottom w:val="none" w:sz="0" w:space="0" w:color="auto"/>
                        <w:right w:val="none" w:sz="0" w:space="0" w:color="auto"/>
                      </w:divBdr>
                    </w:div>
                  </w:divsChild>
                </w:div>
                <w:div w:id="190387247">
                  <w:marLeft w:val="0"/>
                  <w:marRight w:val="0"/>
                  <w:marTop w:val="0"/>
                  <w:marBottom w:val="0"/>
                  <w:divBdr>
                    <w:top w:val="none" w:sz="0" w:space="0" w:color="auto"/>
                    <w:left w:val="none" w:sz="0" w:space="0" w:color="auto"/>
                    <w:bottom w:val="none" w:sz="0" w:space="0" w:color="auto"/>
                    <w:right w:val="none" w:sz="0" w:space="0" w:color="auto"/>
                  </w:divBdr>
                  <w:divsChild>
                    <w:div w:id="444813351">
                      <w:marLeft w:val="0"/>
                      <w:marRight w:val="0"/>
                      <w:marTop w:val="0"/>
                      <w:marBottom w:val="0"/>
                      <w:divBdr>
                        <w:top w:val="none" w:sz="0" w:space="0" w:color="auto"/>
                        <w:left w:val="none" w:sz="0" w:space="0" w:color="auto"/>
                        <w:bottom w:val="none" w:sz="0" w:space="0" w:color="auto"/>
                        <w:right w:val="none" w:sz="0" w:space="0" w:color="auto"/>
                      </w:divBdr>
                    </w:div>
                  </w:divsChild>
                </w:div>
                <w:div w:id="352416692">
                  <w:marLeft w:val="0"/>
                  <w:marRight w:val="0"/>
                  <w:marTop w:val="0"/>
                  <w:marBottom w:val="0"/>
                  <w:divBdr>
                    <w:top w:val="none" w:sz="0" w:space="0" w:color="auto"/>
                    <w:left w:val="none" w:sz="0" w:space="0" w:color="auto"/>
                    <w:bottom w:val="none" w:sz="0" w:space="0" w:color="auto"/>
                    <w:right w:val="none" w:sz="0" w:space="0" w:color="auto"/>
                  </w:divBdr>
                  <w:divsChild>
                    <w:div w:id="648052665">
                      <w:marLeft w:val="0"/>
                      <w:marRight w:val="0"/>
                      <w:marTop w:val="0"/>
                      <w:marBottom w:val="0"/>
                      <w:divBdr>
                        <w:top w:val="none" w:sz="0" w:space="0" w:color="auto"/>
                        <w:left w:val="none" w:sz="0" w:space="0" w:color="auto"/>
                        <w:bottom w:val="none" w:sz="0" w:space="0" w:color="auto"/>
                        <w:right w:val="none" w:sz="0" w:space="0" w:color="auto"/>
                      </w:divBdr>
                    </w:div>
                  </w:divsChild>
                </w:div>
                <w:div w:id="519245137">
                  <w:marLeft w:val="0"/>
                  <w:marRight w:val="0"/>
                  <w:marTop w:val="0"/>
                  <w:marBottom w:val="0"/>
                  <w:divBdr>
                    <w:top w:val="none" w:sz="0" w:space="0" w:color="auto"/>
                    <w:left w:val="none" w:sz="0" w:space="0" w:color="auto"/>
                    <w:bottom w:val="none" w:sz="0" w:space="0" w:color="auto"/>
                    <w:right w:val="none" w:sz="0" w:space="0" w:color="auto"/>
                  </w:divBdr>
                  <w:divsChild>
                    <w:div w:id="413362965">
                      <w:marLeft w:val="0"/>
                      <w:marRight w:val="0"/>
                      <w:marTop w:val="0"/>
                      <w:marBottom w:val="0"/>
                      <w:divBdr>
                        <w:top w:val="none" w:sz="0" w:space="0" w:color="auto"/>
                        <w:left w:val="none" w:sz="0" w:space="0" w:color="auto"/>
                        <w:bottom w:val="none" w:sz="0" w:space="0" w:color="auto"/>
                        <w:right w:val="none" w:sz="0" w:space="0" w:color="auto"/>
                      </w:divBdr>
                    </w:div>
                  </w:divsChild>
                </w:div>
                <w:div w:id="640425909">
                  <w:marLeft w:val="0"/>
                  <w:marRight w:val="0"/>
                  <w:marTop w:val="0"/>
                  <w:marBottom w:val="0"/>
                  <w:divBdr>
                    <w:top w:val="none" w:sz="0" w:space="0" w:color="auto"/>
                    <w:left w:val="none" w:sz="0" w:space="0" w:color="auto"/>
                    <w:bottom w:val="none" w:sz="0" w:space="0" w:color="auto"/>
                    <w:right w:val="none" w:sz="0" w:space="0" w:color="auto"/>
                  </w:divBdr>
                  <w:divsChild>
                    <w:div w:id="1671635478">
                      <w:marLeft w:val="0"/>
                      <w:marRight w:val="0"/>
                      <w:marTop w:val="0"/>
                      <w:marBottom w:val="0"/>
                      <w:divBdr>
                        <w:top w:val="none" w:sz="0" w:space="0" w:color="auto"/>
                        <w:left w:val="none" w:sz="0" w:space="0" w:color="auto"/>
                        <w:bottom w:val="none" w:sz="0" w:space="0" w:color="auto"/>
                        <w:right w:val="none" w:sz="0" w:space="0" w:color="auto"/>
                      </w:divBdr>
                    </w:div>
                  </w:divsChild>
                </w:div>
                <w:div w:id="642929914">
                  <w:marLeft w:val="0"/>
                  <w:marRight w:val="0"/>
                  <w:marTop w:val="0"/>
                  <w:marBottom w:val="0"/>
                  <w:divBdr>
                    <w:top w:val="none" w:sz="0" w:space="0" w:color="auto"/>
                    <w:left w:val="none" w:sz="0" w:space="0" w:color="auto"/>
                    <w:bottom w:val="none" w:sz="0" w:space="0" w:color="auto"/>
                    <w:right w:val="none" w:sz="0" w:space="0" w:color="auto"/>
                  </w:divBdr>
                  <w:divsChild>
                    <w:div w:id="1951353989">
                      <w:marLeft w:val="0"/>
                      <w:marRight w:val="0"/>
                      <w:marTop w:val="0"/>
                      <w:marBottom w:val="0"/>
                      <w:divBdr>
                        <w:top w:val="none" w:sz="0" w:space="0" w:color="auto"/>
                        <w:left w:val="none" w:sz="0" w:space="0" w:color="auto"/>
                        <w:bottom w:val="none" w:sz="0" w:space="0" w:color="auto"/>
                        <w:right w:val="none" w:sz="0" w:space="0" w:color="auto"/>
                      </w:divBdr>
                    </w:div>
                  </w:divsChild>
                </w:div>
                <w:div w:id="695694151">
                  <w:marLeft w:val="0"/>
                  <w:marRight w:val="0"/>
                  <w:marTop w:val="0"/>
                  <w:marBottom w:val="0"/>
                  <w:divBdr>
                    <w:top w:val="none" w:sz="0" w:space="0" w:color="auto"/>
                    <w:left w:val="none" w:sz="0" w:space="0" w:color="auto"/>
                    <w:bottom w:val="none" w:sz="0" w:space="0" w:color="auto"/>
                    <w:right w:val="none" w:sz="0" w:space="0" w:color="auto"/>
                  </w:divBdr>
                  <w:divsChild>
                    <w:div w:id="146635545">
                      <w:marLeft w:val="0"/>
                      <w:marRight w:val="0"/>
                      <w:marTop w:val="0"/>
                      <w:marBottom w:val="0"/>
                      <w:divBdr>
                        <w:top w:val="none" w:sz="0" w:space="0" w:color="auto"/>
                        <w:left w:val="none" w:sz="0" w:space="0" w:color="auto"/>
                        <w:bottom w:val="none" w:sz="0" w:space="0" w:color="auto"/>
                        <w:right w:val="none" w:sz="0" w:space="0" w:color="auto"/>
                      </w:divBdr>
                    </w:div>
                  </w:divsChild>
                </w:div>
                <w:div w:id="809597661">
                  <w:marLeft w:val="0"/>
                  <w:marRight w:val="0"/>
                  <w:marTop w:val="0"/>
                  <w:marBottom w:val="0"/>
                  <w:divBdr>
                    <w:top w:val="none" w:sz="0" w:space="0" w:color="auto"/>
                    <w:left w:val="none" w:sz="0" w:space="0" w:color="auto"/>
                    <w:bottom w:val="none" w:sz="0" w:space="0" w:color="auto"/>
                    <w:right w:val="none" w:sz="0" w:space="0" w:color="auto"/>
                  </w:divBdr>
                  <w:divsChild>
                    <w:div w:id="1184980599">
                      <w:marLeft w:val="0"/>
                      <w:marRight w:val="0"/>
                      <w:marTop w:val="0"/>
                      <w:marBottom w:val="0"/>
                      <w:divBdr>
                        <w:top w:val="none" w:sz="0" w:space="0" w:color="auto"/>
                        <w:left w:val="none" w:sz="0" w:space="0" w:color="auto"/>
                        <w:bottom w:val="none" w:sz="0" w:space="0" w:color="auto"/>
                        <w:right w:val="none" w:sz="0" w:space="0" w:color="auto"/>
                      </w:divBdr>
                    </w:div>
                  </w:divsChild>
                </w:div>
                <w:div w:id="831794897">
                  <w:marLeft w:val="0"/>
                  <w:marRight w:val="0"/>
                  <w:marTop w:val="0"/>
                  <w:marBottom w:val="0"/>
                  <w:divBdr>
                    <w:top w:val="none" w:sz="0" w:space="0" w:color="auto"/>
                    <w:left w:val="none" w:sz="0" w:space="0" w:color="auto"/>
                    <w:bottom w:val="none" w:sz="0" w:space="0" w:color="auto"/>
                    <w:right w:val="none" w:sz="0" w:space="0" w:color="auto"/>
                  </w:divBdr>
                  <w:divsChild>
                    <w:div w:id="387845776">
                      <w:marLeft w:val="0"/>
                      <w:marRight w:val="0"/>
                      <w:marTop w:val="0"/>
                      <w:marBottom w:val="0"/>
                      <w:divBdr>
                        <w:top w:val="none" w:sz="0" w:space="0" w:color="auto"/>
                        <w:left w:val="none" w:sz="0" w:space="0" w:color="auto"/>
                        <w:bottom w:val="none" w:sz="0" w:space="0" w:color="auto"/>
                        <w:right w:val="none" w:sz="0" w:space="0" w:color="auto"/>
                      </w:divBdr>
                    </w:div>
                  </w:divsChild>
                </w:div>
                <w:div w:id="877856836">
                  <w:marLeft w:val="0"/>
                  <w:marRight w:val="0"/>
                  <w:marTop w:val="0"/>
                  <w:marBottom w:val="0"/>
                  <w:divBdr>
                    <w:top w:val="none" w:sz="0" w:space="0" w:color="auto"/>
                    <w:left w:val="none" w:sz="0" w:space="0" w:color="auto"/>
                    <w:bottom w:val="none" w:sz="0" w:space="0" w:color="auto"/>
                    <w:right w:val="none" w:sz="0" w:space="0" w:color="auto"/>
                  </w:divBdr>
                  <w:divsChild>
                    <w:div w:id="289092850">
                      <w:marLeft w:val="0"/>
                      <w:marRight w:val="0"/>
                      <w:marTop w:val="0"/>
                      <w:marBottom w:val="0"/>
                      <w:divBdr>
                        <w:top w:val="none" w:sz="0" w:space="0" w:color="auto"/>
                        <w:left w:val="none" w:sz="0" w:space="0" w:color="auto"/>
                        <w:bottom w:val="none" w:sz="0" w:space="0" w:color="auto"/>
                        <w:right w:val="none" w:sz="0" w:space="0" w:color="auto"/>
                      </w:divBdr>
                    </w:div>
                  </w:divsChild>
                </w:div>
                <w:div w:id="953944649">
                  <w:marLeft w:val="0"/>
                  <w:marRight w:val="0"/>
                  <w:marTop w:val="0"/>
                  <w:marBottom w:val="0"/>
                  <w:divBdr>
                    <w:top w:val="none" w:sz="0" w:space="0" w:color="auto"/>
                    <w:left w:val="none" w:sz="0" w:space="0" w:color="auto"/>
                    <w:bottom w:val="none" w:sz="0" w:space="0" w:color="auto"/>
                    <w:right w:val="none" w:sz="0" w:space="0" w:color="auto"/>
                  </w:divBdr>
                  <w:divsChild>
                    <w:div w:id="651523622">
                      <w:marLeft w:val="0"/>
                      <w:marRight w:val="0"/>
                      <w:marTop w:val="0"/>
                      <w:marBottom w:val="0"/>
                      <w:divBdr>
                        <w:top w:val="none" w:sz="0" w:space="0" w:color="auto"/>
                        <w:left w:val="none" w:sz="0" w:space="0" w:color="auto"/>
                        <w:bottom w:val="none" w:sz="0" w:space="0" w:color="auto"/>
                        <w:right w:val="none" w:sz="0" w:space="0" w:color="auto"/>
                      </w:divBdr>
                    </w:div>
                  </w:divsChild>
                </w:div>
                <w:div w:id="1014310014">
                  <w:marLeft w:val="0"/>
                  <w:marRight w:val="0"/>
                  <w:marTop w:val="0"/>
                  <w:marBottom w:val="0"/>
                  <w:divBdr>
                    <w:top w:val="none" w:sz="0" w:space="0" w:color="auto"/>
                    <w:left w:val="none" w:sz="0" w:space="0" w:color="auto"/>
                    <w:bottom w:val="none" w:sz="0" w:space="0" w:color="auto"/>
                    <w:right w:val="none" w:sz="0" w:space="0" w:color="auto"/>
                  </w:divBdr>
                  <w:divsChild>
                    <w:div w:id="1714311262">
                      <w:marLeft w:val="0"/>
                      <w:marRight w:val="0"/>
                      <w:marTop w:val="0"/>
                      <w:marBottom w:val="0"/>
                      <w:divBdr>
                        <w:top w:val="none" w:sz="0" w:space="0" w:color="auto"/>
                        <w:left w:val="none" w:sz="0" w:space="0" w:color="auto"/>
                        <w:bottom w:val="none" w:sz="0" w:space="0" w:color="auto"/>
                        <w:right w:val="none" w:sz="0" w:space="0" w:color="auto"/>
                      </w:divBdr>
                    </w:div>
                  </w:divsChild>
                </w:div>
                <w:div w:id="1029452993">
                  <w:marLeft w:val="0"/>
                  <w:marRight w:val="0"/>
                  <w:marTop w:val="0"/>
                  <w:marBottom w:val="0"/>
                  <w:divBdr>
                    <w:top w:val="none" w:sz="0" w:space="0" w:color="auto"/>
                    <w:left w:val="none" w:sz="0" w:space="0" w:color="auto"/>
                    <w:bottom w:val="none" w:sz="0" w:space="0" w:color="auto"/>
                    <w:right w:val="none" w:sz="0" w:space="0" w:color="auto"/>
                  </w:divBdr>
                  <w:divsChild>
                    <w:div w:id="387842363">
                      <w:marLeft w:val="0"/>
                      <w:marRight w:val="0"/>
                      <w:marTop w:val="0"/>
                      <w:marBottom w:val="0"/>
                      <w:divBdr>
                        <w:top w:val="none" w:sz="0" w:space="0" w:color="auto"/>
                        <w:left w:val="none" w:sz="0" w:space="0" w:color="auto"/>
                        <w:bottom w:val="none" w:sz="0" w:space="0" w:color="auto"/>
                        <w:right w:val="none" w:sz="0" w:space="0" w:color="auto"/>
                      </w:divBdr>
                    </w:div>
                  </w:divsChild>
                </w:div>
                <w:div w:id="1107502192">
                  <w:marLeft w:val="0"/>
                  <w:marRight w:val="0"/>
                  <w:marTop w:val="0"/>
                  <w:marBottom w:val="0"/>
                  <w:divBdr>
                    <w:top w:val="none" w:sz="0" w:space="0" w:color="auto"/>
                    <w:left w:val="none" w:sz="0" w:space="0" w:color="auto"/>
                    <w:bottom w:val="none" w:sz="0" w:space="0" w:color="auto"/>
                    <w:right w:val="none" w:sz="0" w:space="0" w:color="auto"/>
                  </w:divBdr>
                  <w:divsChild>
                    <w:div w:id="1568102131">
                      <w:marLeft w:val="0"/>
                      <w:marRight w:val="0"/>
                      <w:marTop w:val="0"/>
                      <w:marBottom w:val="0"/>
                      <w:divBdr>
                        <w:top w:val="none" w:sz="0" w:space="0" w:color="auto"/>
                        <w:left w:val="none" w:sz="0" w:space="0" w:color="auto"/>
                        <w:bottom w:val="none" w:sz="0" w:space="0" w:color="auto"/>
                        <w:right w:val="none" w:sz="0" w:space="0" w:color="auto"/>
                      </w:divBdr>
                    </w:div>
                  </w:divsChild>
                </w:div>
                <w:div w:id="1144808175">
                  <w:marLeft w:val="0"/>
                  <w:marRight w:val="0"/>
                  <w:marTop w:val="0"/>
                  <w:marBottom w:val="0"/>
                  <w:divBdr>
                    <w:top w:val="none" w:sz="0" w:space="0" w:color="auto"/>
                    <w:left w:val="none" w:sz="0" w:space="0" w:color="auto"/>
                    <w:bottom w:val="none" w:sz="0" w:space="0" w:color="auto"/>
                    <w:right w:val="none" w:sz="0" w:space="0" w:color="auto"/>
                  </w:divBdr>
                  <w:divsChild>
                    <w:div w:id="324555703">
                      <w:marLeft w:val="0"/>
                      <w:marRight w:val="0"/>
                      <w:marTop w:val="0"/>
                      <w:marBottom w:val="0"/>
                      <w:divBdr>
                        <w:top w:val="none" w:sz="0" w:space="0" w:color="auto"/>
                        <w:left w:val="none" w:sz="0" w:space="0" w:color="auto"/>
                        <w:bottom w:val="none" w:sz="0" w:space="0" w:color="auto"/>
                        <w:right w:val="none" w:sz="0" w:space="0" w:color="auto"/>
                      </w:divBdr>
                    </w:div>
                  </w:divsChild>
                </w:div>
                <w:div w:id="1270041084">
                  <w:marLeft w:val="0"/>
                  <w:marRight w:val="0"/>
                  <w:marTop w:val="0"/>
                  <w:marBottom w:val="0"/>
                  <w:divBdr>
                    <w:top w:val="none" w:sz="0" w:space="0" w:color="auto"/>
                    <w:left w:val="none" w:sz="0" w:space="0" w:color="auto"/>
                    <w:bottom w:val="none" w:sz="0" w:space="0" w:color="auto"/>
                    <w:right w:val="none" w:sz="0" w:space="0" w:color="auto"/>
                  </w:divBdr>
                  <w:divsChild>
                    <w:div w:id="315306440">
                      <w:marLeft w:val="0"/>
                      <w:marRight w:val="0"/>
                      <w:marTop w:val="0"/>
                      <w:marBottom w:val="0"/>
                      <w:divBdr>
                        <w:top w:val="none" w:sz="0" w:space="0" w:color="auto"/>
                        <w:left w:val="none" w:sz="0" w:space="0" w:color="auto"/>
                        <w:bottom w:val="none" w:sz="0" w:space="0" w:color="auto"/>
                        <w:right w:val="none" w:sz="0" w:space="0" w:color="auto"/>
                      </w:divBdr>
                    </w:div>
                  </w:divsChild>
                </w:div>
                <w:div w:id="1388576894">
                  <w:marLeft w:val="0"/>
                  <w:marRight w:val="0"/>
                  <w:marTop w:val="0"/>
                  <w:marBottom w:val="0"/>
                  <w:divBdr>
                    <w:top w:val="none" w:sz="0" w:space="0" w:color="auto"/>
                    <w:left w:val="none" w:sz="0" w:space="0" w:color="auto"/>
                    <w:bottom w:val="none" w:sz="0" w:space="0" w:color="auto"/>
                    <w:right w:val="none" w:sz="0" w:space="0" w:color="auto"/>
                  </w:divBdr>
                  <w:divsChild>
                    <w:div w:id="98529447">
                      <w:marLeft w:val="0"/>
                      <w:marRight w:val="0"/>
                      <w:marTop w:val="0"/>
                      <w:marBottom w:val="0"/>
                      <w:divBdr>
                        <w:top w:val="none" w:sz="0" w:space="0" w:color="auto"/>
                        <w:left w:val="none" w:sz="0" w:space="0" w:color="auto"/>
                        <w:bottom w:val="none" w:sz="0" w:space="0" w:color="auto"/>
                        <w:right w:val="none" w:sz="0" w:space="0" w:color="auto"/>
                      </w:divBdr>
                    </w:div>
                  </w:divsChild>
                </w:div>
                <w:div w:id="1529030448">
                  <w:marLeft w:val="0"/>
                  <w:marRight w:val="0"/>
                  <w:marTop w:val="0"/>
                  <w:marBottom w:val="0"/>
                  <w:divBdr>
                    <w:top w:val="none" w:sz="0" w:space="0" w:color="auto"/>
                    <w:left w:val="none" w:sz="0" w:space="0" w:color="auto"/>
                    <w:bottom w:val="none" w:sz="0" w:space="0" w:color="auto"/>
                    <w:right w:val="none" w:sz="0" w:space="0" w:color="auto"/>
                  </w:divBdr>
                  <w:divsChild>
                    <w:div w:id="1613708418">
                      <w:marLeft w:val="0"/>
                      <w:marRight w:val="0"/>
                      <w:marTop w:val="0"/>
                      <w:marBottom w:val="0"/>
                      <w:divBdr>
                        <w:top w:val="none" w:sz="0" w:space="0" w:color="auto"/>
                        <w:left w:val="none" w:sz="0" w:space="0" w:color="auto"/>
                        <w:bottom w:val="none" w:sz="0" w:space="0" w:color="auto"/>
                        <w:right w:val="none" w:sz="0" w:space="0" w:color="auto"/>
                      </w:divBdr>
                    </w:div>
                  </w:divsChild>
                </w:div>
                <w:div w:id="1784497404">
                  <w:marLeft w:val="0"/>
                  <w:marRight w:val="0"/>
                  <w:marTop w:val="0"/>
                  <w:marBottom w:val="0"/>
                  <w:divBdr>
                    <w:top w:val="none" w:sz="0" w:space="0" w:color="auto"/>
                    <w:left w:val="none" w:sz="0" w:space="0" w:color="auto"/>
                    <w:bottom w:val="none" w:sz="0" w:space="0" w:color="auto"/>
                    <w:right w:val="none" w:sz="0" w:space="0" w:color="auto"/>
                  </w:divBdr>
                  <w:divsChild>
                    <w:div w:id="862742351">
                      <w:marLeft w:val="0"/>
                      <w:marRight w:val="0"/>
                      <w:marTop w:val="0"/>
                      <w:marBottom w:val="0"/>
                      <w:divBdr>
                        <w:top w:val="none" w:sz="0" w:space="0" w:color="auto"/>
                        <w:left w:val="none" w:sz="0" w:space="0" w:color="auto"/>
                        <w:bottom w:val="none" w:sz="0" w:space="0" w:color="auto"/>
                        <w:right w:val="none" w:sz="0" w:space="0" w:color="auto"/>
                      </w:divBdr>
                    </w:div>
                  </w:divsChild>
                </w:div>
                <w:div w:id="1850635454">
                  <w:marLeft w:val="0"/>
                  <w:marRight w:val="0"/>
                  <w:marTop w:val="0"/>
                  <w:marBottom w:val="0"/>
                  <w:divBdr>
                    <w:top w:val="none" w:sz="0" w:space="0" w:color="auto"/>
                    <w:left w:val="none" w:sz="0" w:space="0" w:color="auto"/>
                    <w:bottom w:val="none" w:sz="0" w:space="0" w:color="auto"/>
                    <w:right w:val="none" w:sz="0" w:space="0" w:color="auto"/>
                  </w:divBdr>
                  <w:divsChild>
                    <w:div w:id="1480876996">
                      <w:marLeft w:val="0"/>
                      <w:marRight w:val="0"/>
                      <w:marTop w:val="0"/>
                      <w:marBottom w:val="0"/>
                      <w:divBdr>
                        <w:top w:val="none" w:sz="0" w:space="0" w:color="auto"/>
                        <w:left w:val="none" w:sz="0" w:space="0" w:color="auto"/>
                        <w:bottom w:val="none" w:sz="0" w:space="0" w:color="auto"/>
                        <w:right w:val="none" w:sz="0" w:space="0" w:color="auto"/>
                      </w:divBdr>
                    </w:div>
                  </w:divsChild>
                </w:div>
                <w:div w:id="1993826569">
                  <w:marLeft w:val="0"/>
                  <w:marRight w:val="0"/>
                  <w:marTop w:val="0"/>
                  <w:marBottom w:val="0"/>
                  <w:divBdr>
                    <w:top w:val="none" w:sz="0" w:space="0" w:color="auto"/>
                    <w:left w:val="none" w:sz="0" w:space="0" w:color="auto"/>
                    <w:bottom w:val="none" w:sz="0" w:space="0" w:color="auto"/>
                    <w:right w:val="none" w:sz="0" w:space="0" w:color="auto"/>
                  </w:divBdr>
                  <w:divsChild>
                    <w:div w:id="1767648252">
                      <w:marLeft w:val="0"/>
                      <w:marRight w:val="0"/>
                      <w:marTop w:val="0"/>
                      <w:marBottom w:val="0"/>
                      <w:divBdr>
                        <w:top w:val="none" w:sz="0" w:space="0" w:color="auto"/>
                        <w:left w:val="none" w:sz="0" w:space="0" w:color="auto"/>
                        <w:bottom w:val="none" w:sz="0" w:space="0" w:color="auto"/>
                        <w:right w:val="none" w:sz="0" w:space="0" w:color="auto"/>
                      </w:divBdr>
                    </w:div>
                  </w:divsChild>
                </w:div>
                <w:div w:id="2023120886">
                  <w:marLeft w:val="0"/>
                  <w:marRight w:val="0"/>
                  <w:marTop w:val="0"/>
                  <w:marBottom w:val="0"/>
                  <w:divBdr>
                    <w:top w:val="none" w:sz="0" w:space="0" w:color="auto"/>
                    <w:left w:val="none" w:sz="0" w:space="0" w:color="auto"/>
                    <w:bottom w:val="none" w:sz="0" w:space="0" w:color="auto"/>
                    <w:right w:val="none" w:sz="0" w:space="0" w:color="auto"/>
                  </w:divBdr>
                  <w:divsChild>
                    <w:div w:id="1904755406">
                      <w:marLeft w:val="0"/>
                      <w:marRight w:val="0"/>
                      <w:marTop w:val="0"/>
                      <w:marBottom w:val="0"/>
                      <w:divBdr>
                        <w:top w:val="none" w:sz="0" w:space="0" w:color="auto"/>
                        <w:left w:val="none" w:sz="0" w:space="0" w:color="auto"/>
                        <w:bottom w:val="none" w:sz="0" w:space="0" w:color="auto"/>
                        <w:right w:val="none" w:sz="0" w:space="0" w:color="auto"/>
                      </w:divBdr>
                    </w:div>
                  </w:divsChild>
                </w:div>
                <w:div w:id="2068382921">
                  <w:marLeft w:val="0"/>
                  <w:marRight w:val="0"/>
                  <w:marTop w:val="0"/>
                  <w:marBottom w:val="0"/>
                  <w:divBdr>
                    <w:top w:val="none" w:sz="0" w:space="0" w:color="auto"/>
                    <w:left w:val="none" w:sz="0" w:space="0" w:color="auto"/>
                    <w:bottom w:val="none" w:sz="0" w:space="0" w:color="auto"/>
                    <w:right w:val="none" w:sz="0" w:space="0" w:color="auto"/>
                  </w:divBdr>
                  <w:divsChild>
                    <w:div w:id="2069378972">
                      <w:marLeft w:val="0"/>
                      <w:marRight w:val="0"/>
                      <w:marTop w:val="0"/>
                      <w:marBottom w:val="0"/>
                      <w:divBdr>
                        <w:top w:val="none" w:sz="0" w:space="0" w:color="auto"/>
                        <w:left w:val="none" w:sz="0" w:space="0" w:color="auto"/>
                        <w:bottom w:val="none" w:sz="0" w:space="0" w:color="auto"/>
                        <w:right w:val="none" w:sz="0" w:space="0" w:color="auto"/>
                      </w:divBdr>
                    </w:div>
                  </w:divsChild>
                </w:div>
                <w:div w:id="2117822859">
                  <w:marLeft w:val="0"/>
                  <w:marRight w:val="0"/>
                  <w:marTop w:val="0"/>
                  <w:marBottom w:val="0"/>
                  <w:divBdr>
                    <w:top w:val="none" w:sz="0" w:space="0" w:color="auto"/>
                    <w:left w:val="none" w:sz="0" w:space="0" w:color="auto"/>
                    <w:bottom w:val="none" w:sz="0" w:space="0" w:color="auto"/>
                    <w:right w:val="none" w:sz="0" w:space="0" w:color="auto"/>
                  </w:divBdr>
                  <w:divsChild>
                    <w:div w:id="202035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915374">
      <w:bodyDiv w:val="1"/>
      <w:marLeft w:val="0"/>
      <w:marRight w:val="0"/>
      <w:marTop w:val="0"/>
      <w:marBottom w:val="0"/>
      <w:divBdr>
        <w:top w:val="none" w:sz="0" w:space="0" w:color="auto"/>
        <w:left w:val="none" w:sz="0" w:space="0" w:color="auto"/>
        <w:bottom w:val="none" w:sz="0" w:space="0" w:color="auto"/>
        <w:right w:val="none" w:sz="0" w:space="0" w:color="auto"/>
      </w:divBdr>
    </w:div>
    <w:div w:id="1501506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cd2" TargetMode="External"/><Relationship Id="rId13" Type="http://schemas.openxmlformats.org/officeDocument/2006/relationships/hyperlink" Target="https://m.edsoo.ru/7f413cd2" TargetMode="External"/><Relationship Id="rId18" Type="http://schemas.openxmlformats.org/officeDocument/2006/relationships/hyperlink" Target="https://m.edsoo.ru/7f413cd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soo.ru/7f413cd2" TargetMode="External"/><Relationship Id="rId17" Type="http://schemas.openxmlformats.org/officeDocument/2006/relationships/hyperlink" Target="https://m.edsoo.ru/7f413cd2" TargetMode="External"/><Relationship Id="rId2" Type="http://schemas.openxmlformats.org/officeDocument/2006/relationships/numbering" Target="numbering.xml"/><Relationship Id="rId16" Type="http://schemas.openxmlformats.org/officeDocument/2006/relationships/hyperlink" Target="https://m.edsoo.ru/7f413cd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3cd2" TargetMode="External"/><Relationship Id="rId5" Type="http://schemas.openxmlformats.org/officeDocument/2006/relationships/webSettings" Target="webSettings.xml"/><Relationship Id="rId15" Type="http://schemas.openxmlformats.org/officeDocument/2006/relationships/hyperlink" Target="https://m.edsoo.ru/7f413cd2" TargetMode="External"/><Relationship Id="rId10" Type="http://schemas.openxmlformats.org/officeDocument/2006/relationships/hyperlink" Target="https://m.edsoo.ru/7f413cd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4FB59-B58F-4A1A-BF6B-CAA2AF989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6769</Words>
  <Characters>38588</Characters>
  <Application>Microsoft Office Word</Application>
  <DocSecurity>0</DocSecurity>
  <Lines>321</Lines>
  <Paragraphs>90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45267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
  <cp:lastModifiedBy>123</cp:lastModifiedBy>
  <cp:revision>7</cp:revision>
  <dcterms:created xsi:type="dcterms:W3CDTF">2013-12-23T23:15:00Z</dcterms:created>
  <dcterms:modified xsi:type="dcterms:W3CDTF">2023-09-29T07:55:00Z</dcterms:modified>
  <cp:category/>
</cp:coreProperties>
</file>