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949848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"Нижне-Нарыкарская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5195714)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39498489" w:id="1"/>
    <w:p>
      <w:pPr>
        <w:sectPr>
          <w:pgSz w:w="11906" w:h="16383" w:orient="portrait"/>
        </w:sectPr>
      </w:pPr>
    </w:p>
    <w:bookmarkEnd w:id="1"/>
    <w:bookmarkEnd w:id="0"/>
    <w:bookmarkStart w:name="block-39498492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39498492" w:id="3"/>
    <w:p>
      <w:pPr>
        <w:sectPr>
          <w:pgSz w:w="11906" w:h="16383" w:orient="portrait"/>
        </w:sectPr>
      </w:pPr>
    </w:p>
    <w:bookmarkEnd w:id="3"/>
    <w:bookmarkEnd w:id="2"/>
    <w:bookmarkStart w:name="block-39498486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39498486" w:id="5"/>
    <w:p>
      <w:pPr>
        <w:sectPr>
          <w:pgSz w:w="11906" w:h="16383" w:orient="portrait"/>
        </w:sectPr>
      </w:pPr>
    </w:p>
    <w:bookmarkEnd w:id="5"/>
    <w:bookmarkEnd w:id="4"/>
    <w:bookmarkStart w:name="block-39498487" w:id="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39498487" w:id="7"/>
    <w:p>
      <w:pPr>
        <w:sectPr>
          <w:pgSz w:w="11906" w:h="16383" w:orient="portrait"/>
        </w:sectPr>
      </w:pPr>
    </w:p>
    <w:bookmarkEnd w:id="7"/>
    <w:bookmarkEnd w:id="6"/>
    <w:bookmarkStart w:name="block-39498488" w:id="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92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9498488" w:id="9"/>
    <w:p>
      <w:pPr>
        <w:sectPr>
          <w:pgSz w:w="16383" w:h="11906" w:orient="landscape"/>
        </w:sectPr>
      </w:pPr>
    </w:p>
    <w:bookmarkEnd w:id="9"/>
    <w:bookmarkEnd w:id="8"/>
    <w:bookmarkStart w:name="block-39498491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960"/>
        <w:gridCol w:w="1174"/>
        <w:gridCol w:w="2169"/>
        <w:gridCol w:w="2312"/>
        <w:gridCol w:w="1637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9498491" w:id="11"/>
    <w:p>
      <w:pPr>
        <w:sectPr>
          <w:pgSz w:w="16383" w:h="11906" w:orient="landscape"/>
        </w:sectPr>
      </w:pPr>
    </w:p>
    <w:bookmarkEnd w:id="11"/>
    <w:bookmarkEnd w:id="10"/>
    <w:bookmarkStart w:name="block-39498490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9498490" w:id="13"/>
    <w:p>
      <w:pPr>
        <w:sectPr>
          <w:pgSz w:w="11906" w:h="16383" w:orient="portrait"/>
        </w:sectPr>
      </w:pPr>
    </w:p>
    <w:bookmarkEnd w:id="13"/>
    <w:bookmarkEnd w:id="12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