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5C" w:rsidRPr="00FF5E9C" w:rsidRDefault="00A4025C" w:rsidP="00FF5E9C">
      <w:pPr>
        <w:autoSpaceDE w:val="0"/>
        <w:autoSpaceDN w:val="0"/>
        <w:spacing w:after="0"/>
        <w:rPr>
          <w:rFonts w:ascii="Times New Roman" w:hAnsi="Times New Roman" w:cs="Times New Roman"/>
        </w:rPr>
      </w:pPr>
    </w:p>
    <w:p w:rsidR="00A51D76" w:rsidRPr="00FF5E9C" w:rsidRDefault="00A51D76" w:rsidP="00FF5E9C">
      <w:pPr>
        <w:autoSpaceDE w:val="0"/>
        <w:autoSpaceDN w:val="0"/>
        <w:spacing w:after="0"/>
        <w:ind w:left="1494"/>
        <w:rPr>
          <w:rFonts w:ascii="Times New Roman" w:eastAsia="Times New Roman" w:hAnsi="Times New Roman" w:cs="Times New Roman"/>
          <w:b/>
          <w:color w:val="000000"/>
          <w:lang w:val="ru-RU"/>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012354" w:rsidRPr="00012354" w:rsidRDefault="00012354" w:rsidP="00012354">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Управление образования и молодежной политики администрации Октябрьского района</w:t>
      </w:r>
    </w:p>
    <w:p w:rsidR="00012354" w:rsidRPr="00012354" w:rsidRDefault="00012354" w:rsidP="00012354">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 xml:space="preserve">Муниципальное бюджетное общеобразовательное учреждение </w:t>
      </w:r>
    </w:p>
    <w:p w:rsidR="00012354" w:rsidRPr="00012354" w:rsidRDefault="00012354" w:rsidP="00012354">
      <w:pPr>
        <w:widowControl w:val="0"/>
        <w:autoSpaceDE w:val="0"/>
        <w:autoSpaceDN w:val="0"/>
        <w:spacing w:after="0" w:line="240" w:lineRule="auto"/>
        <w:jc w:val="center"/>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w:t>
      </w:r>
      <w:proofErr w:type="spellStart"/>
      <w:r w:rsidRPr="00012354">
        <w:rPr>
          <w:rFonts w:ascii="Times New Roman" w:eastAsia="Times New Roman" w:hAnsi="Times New Roman" w:cs="Times New Roman"/>
          <w:sz w:val="24"/>
          <w:szCs w:val="24"/>
          <w:lang w:val="ru-RU"/>
        </w:rPr>
        <w:t>Нижненарыкарская</w:t>
      </w:r>
      <w:proofErr w:type="spellEnd"/>
      <w:r w:rsidRPr="00012354">
        <w:rPr>
          <w:rFonts w:ascii="Times New Roman" w:eastAsia="Times New Roman" w:hAnsi="Times New Roman" w:cs="Times New Roman"/>
          <w:sz w:val="24"/>
          <w:szCs w:val="24"/>
          <w:lang w:val="ru-RU"/>
        </w:rPr>
        <w:t xml:space="preserve"> средняя общеобразовательная школа»</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b/>
          <w:sz w:val="24"/>
          <w:szCs w:val="24"/>
          <w:lang w:val="ru-RU"/>
        </w:rPr>
      </w:pP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b/>
          <w:sz w:val="24"/>
          <w:szCs w:val="24"/>
          <w:lang w:val="ru-RU"/>
        </w:rPr>
      </w:pPr>
    </w:p>
    <w:tbl>
      <w:tblPr>
        <w:tblW w:w="11199" w:type="dxa"/>
        <w:tblInd w:w="284" w:type="dxa"/>
        <w:tblLook w:val="01E0" w:firstRow="1" w:lastRow="1" w:firstColumn="1" w:lastColumn="1" w:noHBand="0" w:noVBand="0"/>
      </w:tblPr>
      <w:tblGrid>
        <w:gridCol w:w="6663"/>
        <w:gridCol w:w="4536"/>
      </w:tblGrid>
      <w:tr w:rsidR="00012354" w:rsidRPr="00012354" w:rsidTr="0046685D">
        <w:tc>
          <w:tcPr>
            <w:tcW w:w="6663" w:type="dxa"/>
          </w:tcPr>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«Рассмотрено»</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eastAsia="ru-RU"/>
              </w:rPr>
            </w:pPr>
            <w:r w:rsidRPr="00012354">
              <w:rPr>
                <w:rFonts w:ascii="Times New Roman" w:eastAsia="Times New Roman" w:hAnsi="Times New Roman" w:cs="Times New Roman"/>
                <w:sz w:val="24"/>
                <w:szCs w:val="24"/>
                <w:lang w:val="ru-RU"/>
              </w:rPr>
              <w:t>на педагогическом совете</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Протокол № 1</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 августа2024 год</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p>
        </w:tc>
        <w:tc>
          <w:tcPr>
            <w:tcW w:w="4536" w:type="dxa"/>
            <w:hideMark/>
          </w:tcPr>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«Утверждено»</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eastAsia="ru-RU"/>
              </w:rPr>
            </w:pPr>
            <w:r w:rsidRPr="00012354">
              <w:rPr>
                <w:rFonts w:ascii="Times New Roman" w:eastAsia="Times New Roman" w:hAnsi="Times New Roman" w:cs="Times New Roman"/>
                <w:sz w:val="24"/>
                <w:szCs w:val="24"/>
                <w:lang w:val="ru-RU"/>
              </w:rPr>
              <w:t>Директор школы</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____________Г.С. Попова</w:t>
            </w:r>
          </w:p>
          <w:p w:rsidR="00012354" w:rsidRPr="00012354" w:rsidRDefault="00012354" w:rsidP="00012354">
            <w:pPr>
              <w:widowControl w:val="0"/>
              <w:autoSpaceDE w:val="0"/>
              <w:autoSpaceDN w:val="0"/>
              <w:spacing w:after="0" w:line="240" w:lineRule="auto"/>
              <w:rPr>
                <w:rFonts w:ascii="Times New Roman" w:eastAsia="Times New Roman" w:hAnsi="Times New Roman" w:cs="Times New Roman"/>
                <w:sz w:val="24"/>
                <w:szCs w:val="24"/>
                <w:lang w:val="ru-RU"/>
              </w:rPr>
            </w:pPr>
            <w:r w:rsidRPr="00012354">
              <w:rPr>
                <w:rFonts w:ascii="Times New Roman" w:eastAsia="Times New Roman" w:hAnsi="Times New Roman" w:cs="Times New Roman"/>
                <w:sz w:val="24"/>
                <w:szCs w:val="24"/>
                <w:lang w:val="ru-RU"/>
              </w:rPr>
              <w:t>«____»____________2024 год</w:t>
            </w:r>
          </w:p>
        </w:tc>
      </w:tr>
    </w:tbl>
    <w:p w:rsidR="00012354" w:rsidRPr="00012354" w:rsidRDefault="00012354" w:rsidP="00012354">
      <w:pPr>
        <w:widowControl w:val="0"/>
        <w:autoSpaceDE w:val="0"/>
        <w:autoSpaceDN w:val="0"/>
        <w:spacing w:after="0" w:line="240" w:lineRule="auto"/>
        <w:jc w:val="center"/>
        <w:rPr>
          <w:rFonts w:ascii="Times New Roman" w:eastAsia="Times New Roman" w:hAnsi="Times New Roman" w:cs="Times New Roman"/>
          <w:sz w:val="24"/>
          <w:szCs w:val="24"/>
          <w:lang w:val="ru-RU"/>
        </w:rPr>
      </w:pPr>
    </w:p>
    <w:p w:rsidR="00012354" w:rsidRPr="00012354" w:rsidRDefault="00012354" w:rsidP="00012354">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171008" w:rsidRPr="00FF5E9C" w:rsidRDefault="00171008" w:rsidP="00FF5E9C">
      <w:pPr>
        <w:pStyle w:val="aff2"/>
        <w:shd w:val="clear" w:color="auto" w:fill="FFFFFF"/>
        <w:spacing w:before="0" w:beforeAutospacing="0" w:after="150" w:afterAutospacing="0" w:line="276" w:lineRule="auto"/>
        <w:jc w:val="center"/>
        <w:rPr>
          <w:sz w:val="22"/>
          <w:szCs w:val="22"/>
        </w:rPr>
      </w:pPr>
    </w:p>
    <w:p w:rsidR="00171008" w:rsidRPr="00FF5E9C" w:rsidRDefault="00171008" w:rsidP="00C623BE">
      <w:pPr>
        <w:pStyle w:val="aff2"/>
        <w:shd w:val="clear" w:color="auto" w:fill="FFFFFF"/>
        <w:spacing w:before="0" w:beforeAutospacing="0" w:after="150" w:afterAutospacing="0" w:line="276" w:lineRule="auto"/>
        <w:jc w:val="center"/>
        <w:rPr>
          <w:sz w:val="22"/>
          <w:szCs w:val="22"/>
        </w:rPr>
      </w:pPr>
    </w:p>
    <w:p w:rsidR="00171008" w:rsidRPr="00FF5E9C" w:rsidRDefault="00171008" w:rsidP="00C623BE">
      <w:pPr>
        <w:pStyle w:val="aff2"/>
        <w:shd w:val="clear" w:color="auto" w:fill="FFFFFF"/>
        <w:spacing w:before="0" w:beforeAutospacing="0" w:after="150" w:afterAutospacing="0" w:line="276" w:lineRule="auto"/>
        <w:jc w:val="center"/>
        <w:rPr>
          <w:sz w:val="22"/>
          <w:szCs w:val="22"/>
        </w:rPr>
      </w:pPr>
      <w:r w:rsidRPr="00FF5E9C">
        <w:rPr>
          <w:b/>
          <w:sz w:val="22"/>
          <w:szCs w:val="22"/>
        </w:rPr>
        <w:t>Рабочая программа</w:t>
      </w:r>
    </w:p>
    <w:p w:rsidR="008254C2" w:rsidRPr="00012354" w:rsidRDefault="00012354" w:rsidP="00C623BE">
      <w:pPr>
        <w:spacing w:after="0"/>
        <w:jc w:val="center"/>
        <w:rPr>
          <w:rFonts w:ascii="Times New Roman" w:hAnsi="Times New Roman" w:cs="Times New Roman"/>
          <w:lang w:val="ru-RU"/>
        </w:rPr>
      </w:pPr>
      <w:r>
        <w:rPr>
          <w:rFonts w:ascii="Times New Roman" w:hAnsi="Times New Roman" w:cs="Times New Roman"/>
          <w:lang w:val="ru-RU"/>
        </w:rPr>
        <w:t>учебного предмета</w:t>
      </w:r>
    </w:p>
    <w:p w:rsidR="00C623BE" w:rsidRDefault="00171008" w:rsidP="00C623BE">
      <w:pPr>
        <w:spacing w:after="0"/>
        <w:jc w:val="center"/>
        <w:rPr>
          <w:rFonts w:ascii="Times New Roman" w:hAnsi="Times New Roman" w:cs="Times New Roman"/>
          <w:lang w:val="ru-RU"/>
        </w:rPr>
      </w:pPr>
      <w:r w:rsidRPr="004C3C4F">
        <w:rPr>
          <w:rFonts w:ascii="Times New Roman" w:hAnsi="Times New Roman" w:cs="Times New Roman"/>
          <w:lang w:val="ru-RU"/>
        </w:rPr>
        <w:t>«Основы духовно-нравственной культуры народов России»</w:t>
      </w:r>
    </w:p>
    <w:p w:rsidR="00012354" w:rsidRPr="004C3C4F" w:rsidRDefault="00012354" w:rsidP="00C623BE">
      <w:pPr>
        <w:spacing w:after="0"/>
        <w:jc w:val="center"/>
        <w:rPr>
          <w:rFonts w:ascii="Times New Roman" w:hAnsi="Times New Roman" w:cs="Times New Roman"/>
          <w:lang w:val="ru-RU"/>
        </w:rPr>
      </w:pPr>
    </w:p>
    <w:p w:rsidR="00C623BE" w:rsidRPr="004C3C4F" w:rsidRDefault="00C623BE" w:rsidP="00C623BE">
      <w:pPr>
        <w:spacing w:after="0"/>
        <w:jc w:val="center"/>
        <w:rPr>
          <w:rFonts w:ascii="Times New Roman" w:hAnsi="Times New Roman" w:cs="Times New Roman"/>
          <w:lang w:val="ru-RU"/>
        </w:rPr>
      </w:pPr>
      <w:r w:rsidRPr="004C3C4F">
        <w:rPr>
          <w:rFonts w:ascii="Times New Roman" w:hAnsi="Times New Roman" w:cs="Times New Roman"/>
          <w:lang w:val="ru-RU"/>
        </w:rPr>
        <w:t>для 5 класса основного общего образования</w:t>
      </w:r>
    </w:p>
    <w:p w:rsidR="00171008" w:rsidRPr="004C3C4F" w:rsidRDefault="00012354" w:rsidP="00C623BE">
      <w:pPr>
        <w:spacing w:after="0"/>
        <w:jc w:val="center"/>
        <w:rPr>
          <w:rFonts w:ascii="Times New Roman" w:hAnsi="Times New Roman" w:cs="Times New Roman"/>
          <w:lang w:val="ru-RU"/>
        </w:rPr>
      </w:pPr>
      <w:r>
        <w:rPr>
          <w:rFonts w:ascii="Times New Roman" w:hAnsi="Times New Roman" w:cs="Times New Roman"/>
          <w:lang w:val="ru-RU"/>
        </w:rPr>
        <w:t>на 2024-2025</w:t>
      </w:r>
      <w:r w:rsidR="00C623BE" w:rsidRPr="004C3C4F">
        <w:rPr>
          <w:rFonts w:ascii="Times New Roman" w:hAnsi="Times New Roman" w:cs="Times New Roman"/>
          <w:lang w:val="ru-RU"/>
        </w:rPr>
        <w:t xml:space="preserve"> учебный год</w:t>
      </w:r>
    </w:p>
    <w:p w:rsidR="00171008" w:rsidRPr="00FF5E9C" w:rsidRDefault="00171008" w:rsidP="00C623BE">
      <w:pPr>
        <w:pStyle w:val="aff2"/>
        <w:shd w:val="clear" w:color="auto" w:fill="FFFFFF"/>
        <w:spacing w:before="0" w:beforeAutospacing="0" w:after="150" w:afterAutospacing="0" w:line="276" w:lineRule="auto"/>
        <w:jc w:val="center"/>
        <w:rPr>
          <w:color w:val="000000"/>
          <w:sz w:val="22"/>
          <w:szCs w:val="22"/>
        </w:rPr>
      </w:pPr>
    </w:p>
    <w:p w:rsidR="00171008" w:rsidRPr="00FF5E9C" w:rsidRDefault="00171008" w:rsidP="00FF5E9C">
      <w:pPr>
        <w:pStyle w:val="aff2"/>
        <w:shd w:val="clear" w:color="auto" w:fill="FFFFFF"/>
        <w:spacing w:before="0" w:beforeAutospacing="0" w:after="150" w:afterAutospacing="0" w:line="276" w:lineRule="auto"/>
        <w:jc w:val="center"/>
        <w:rPr>
          <w:color w:val="000000"/>
          <w:sz w:val="22"/>
          <w:szCs w:val="22"/>
        </w:rPr>
      </w:pPr>
    </w:p>
    <w:p w:rsidR="00171008" w:rsidRPr="00FF5E9C" w:rsidRDefault="00171008" w:rsidP="00FF5E9C">
      <w:pPr>
        <w:pStyle w:val="aff2"/>
        <w:shd w:val="clear" w:color="auto" w:fill="FFFFFF"/>
        <w:spacing w:before="0" w:beforeAutospacing="0" w:after="150" w:afterAutospacing="0" w:line="276" w:lineRule="auto"/>
        <w:jc w:val="center"/>
        <w:rPr>
          <w:color w:val="000000"/>
          <w:sz w:val="22"/>
          <w:szCs w:val="22"/>
        </w:rPr>
      </w:pPr>
    </w:p>
    <w:p w:rsidR="008254C2" w:rsidRPr="00FF5E9C" w:rsidRDefault="008254C2" w:rsidP="00FF5E9C">
      <w:pPr>
        <w:pStyle w:val="aff2"/>
        <w:shd w:val="clear" w:color="auto" w:fill="FFFFFF"/>
        <w:spacing w:before="0" w:beforeAutospacing="0" w:after="150" w:afterAutospacing="0" w:line="276" w:lineRule="auto"/>
        <w:jc w:val="center"/>
        <w:rPr>
          <w:color w:val="000000"/>
          <w:sz w:val="22"/>
          <w:szCs w:val="22"/>
        </w:rPr>
      </w:pPr>
    </w:p>
    <w:p w:rsidR="00FF5E9C" w:rsidRPr="00FF5E9C" w:rsidRDefault="00FF5E9C" w:rsidP="00FF5E9C">
      <w:pPr>
        <w:pStyle w:val="aff2"/>
        <w:shd w:val="clear" w:color="auto" w:fill="FFFFFF"/>
        <w:spacing w:before="0" w:beforeAutospacing="0" w:after="150" w:afterAutospacing="0" w:line="276" w:lineRule="auto"/>
        <w:rPr>
          <w:color w:val="000000"/>
          <w:sz w:val="22"/>
          <w:szCs w:val="22"/>
        </w:rPr>
      </w:pPr>
    </w:p>
    <w:p w:rsidR="00171008" w:rsidRPr="00FF5E9C" w:rsidRDefault="00171008" w:rsidP="00FF5E9C">
      <w:pPr>
        <w:autoSpaceDE w:val="0"/>
        <w:autoSpaceDN w:val="0"/>
        <w:spacing w:after="0"/>
        <w:ind w:right="26"/>
        <w:jc w:val="right"/>
        <w:rPr>
          <w:rFonts w:ascii="Times New Roman" w:hAnsi="Times New Roman" w:cs="Times New Roman"/>
          <w:lang w:val="ru-RU"/>
        </w:rPr>
      </w:pPr>
      <w:r w:rsidRPr="00FF5E9C">
        <w:rPr>
          <w:rFonts w:ascii="Times New Roman" w:hAnsi="Times New Roman" w:cs="Times New Roman"/>
          <w:color w:val="000000"/>
          <w:lang w:val="ru-RU"/>
        </w:rPr>
        <w:tab/>
      </w:r>
      <w:r w:rsidR="008254C2" w:rsidRPr="00FF5E9C">
        <w:rPr>
          <w:rFonts w:ascii="Times New Roman" w:eastAsia="Times New Roman" w:hAnsi="Times New Roman" w:cs="Times New Roman"/>
          <w:color w:val="000000"/>
          <w:lang w:val="ru-RU"/>
        </w:rPr>
        <w:t>Преподаватель</w:t>
      </w:r>
      <w:r w:rsidRPr="00FF5E9C">
        <w:rPr>
          <w:rFonts w:ascii="Times New Roman" w:eastAsia="Times New Roman" w:hAnsi="Times New Roman" w:cs="Times New Roman"/>
          <w:color w:val="000000"/>
          <w:lang w:val="ru-RU"/>
        </w:rPr>
        <w:t xml:space="preserve">: </w:t>
      </w:r>
      <w:r w:rsidR="008254C2" w:rsidRPr="00FF5E9C">
        <w:rPr>
          <w:rFonts w:ascii="Times New Roman" w:eastAsia="Times New Roman" w:hAnsi="Times New Roman" w:cs="Times New Roman"/>
          <w:color w:val="000000"/>
          <w:lang w:val="ru-RU"/>
        </w:rPr>
        <w:t>Князева Евгения Юрьевна,</w:t>
      </w:r>
    </w:p>
    <w:p w:rsidR="00012354" w:rsidRDefault="00171008" w:rsidP="00FF5E9C">
      <w:pPr>
        <w:autoSpaceDE w:val="0"/>
        <w:autoSpaceDN w:val="0"/>
        <w:spacing w:before="70" w:after="0"/>
        <w:ind w:right="20"/>
        <w:jc w:val="right"/>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учитель </w:t>
      </w:r>
      <w:r w:rsidR="00012354">
        <w:rPr>
          <w:rFonts w:ascii="Times New Roman" w:eastAsia="Times New Roman" w:hAnsi="Times New Roman" w:cs="Times New Roman"/>
          <w:color w:val="000000"/>
          <w:lang w:val="ru-RU"/>
        </w:rPr>
        <w:t xml:space="preserve">основ духовно-нравственной </w:t>
      </w:r>
    </w:p>
    <w:p w:rsidR="00171008" w:rsidRPr="00FF5E9C" w:rsidRDefault="00012354" w:rsidP="00FF5E9C">
      <w:pPr>
        <w:autoSpaceDE w:val="0"/>
        <w:autoSpaceDN w:val="0"/>
        <w:spacing w:before="70" w:after="0"/>
        <w:ind w:right="20"/>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культуры народов России</w:t>
      </w:r>
    </w:p>
    <w:p w:rsidR="00171008" w:rsidRPr="00FF5E9C" w:rsidRDefault="00171008" w:rsidP="00FF5E9C">
      <w:pPr>
        <w:pStyle w:val="aff2"/>
        <w:shd w:val="clear" w:color="auto" w:fill="FFFFFF"/>
        <w:tabs>
          <w:tab w:val="left" w:pos="6804"/>
        </w:tabs>
        <w:spacing w:before="0" w:beforeAutospacing="0" w:after="150" w:afterAutospacing="0" w:line="276" w:lineRule="auto"/>
        <w:rPr>
          <w:color w:val="000000"/>
          <w:sz w:val="22"/>
          <w:szCs w:val="22"/>
        </w:rPr>
      </w:pPr>
    </w:p>
    <w:p w:rsidR="00171008" w:rsidRPr="00FF5E9C" w:rsidRDefault="00171008" w:rsidP="00FF5E9C">
      <w:pPr>
        <w:pStyle w:val="aff2"/>
        <w:shd w:val="clear" w:color="auto" w:fill="FFFFFF"/>
        <w:spacing w:before="0" w:beforeAutospacing="0" w:after="150" w:afterAutospacing="0" w:line="276" w:lineRule="auto"/>
        <w:rPr>
          <w:color w:val="000000"/>
          <w:sz w:val="22"/>
          <w:szCs w:val="22"/>
        </w:rPr>
      </w:pPr>
    </w:p>
    <w:p w:rsidR="00171008" w:rsidRDefault="00171008" w:rsidP="00FF5E9C">
      <w:pPr>
        <w:pStyle w:val="aff2"/>
        <w:shd w:val="clear" w:color="auto" w:fill="FFFFFF"/>
        <w:spacing w:before="0" w:beforeAutospacing="0" w:after="150" w:afterAutospacing="0" w:line="276" w:lineRule="auto"/>
        <w:jc w:val="center"/>
        <w:rPr>
          <w:color w:val="000000"/>
          <w:sz w:val="22"/>
          <w:szCs w:val="22"/>
        </w:rPr>
      </w:pPr>
    </w:p>
    <w:p w:rsidR="00012354" w:rsidRDefault="00012354" w:rsidP="00FF5E9C">
      <w:pPr>
        <w:pStyle w:val="aff2"/>
        <w:shd w:val="clear" w:color="auto" w:fill="FFFFFF"/>
        <w:spacing w:before="0" w:beforeAutospacing="0" w:after="150" w:afterAutospacing="0" w:line="276" w:lineRule="auto"/>
        <w:jc w:val="center"/>
        <w:rPr>
          <w:color w:val="000000"/>
          <w:sz w:val="22"/>
          <w:szCs w:val="22"/>
        </w:rPr>
      </w:pPr>
      <w:bookmarkStart w:id="0" w:name="_GoBack"/>
      <w:bookmarkEnd w:id="0"/>
    </w:p>
    <w:p w:rsidR="00453A01" w:rsidRPr="00FF5E9C" w:rsidRDefault="00453A01" w:rsidP="00FF5E9C">
      <w:pPr>
        <w:pStyle w:val="aff2"/>
        <w:shd w:val="clear" w:color="auto" w:fill="FFFFFF"/>
        <w:spacing w:before="0" w:beforeAutospacing="0" w:after="150" w:afterAutospacing="0" w:line="276" w:lineRule="auto"/>
        <w:jc w:val="center"/>
        <w:rPr>
          <w:color w:val="000000"/>
          <w:sz w:val="22"/>
          <w:szCs w:val="22"/>
        </w:rPr>
      </w:pPr>
    </w:p>
    <w:p w:rsidR="00171008" w:rsidRPr="00FF5E9C" w:rsidRDefault="00012354" w:rsidP="00FF5E9C">
      <w:pPr>
        <w:pStyle w:val="aff2"/>
        <w:shd w:val="clear" w:color="auto" w:fill="FFFFFF"/>
        <w:spacing w:before="0" w:beforeAutospacing="0" w:after="150" w:afterAutospacing="0" w:line="276" w:lineRule="auto"/>
        <w:jc w:val="center"/>
        <w:rPr>
          <w:color w:val="000000"/>
          <w:sz w:val="22"/>
          <w:szCs w:val="22"/>
        </w:rPr>
      </w:pPr>
      <w:r>
        <w:rPr>
          <w:color w:val="000000"/>
          <w:sz w:val="22"/>
          <w:szCs w:val="22"/>
        </w:rPr>
        <w:t>2024</w:t>
      </w:r>
    </w:p>
    <w:p w:rsidR="00171008" w:rsidRPr="00FF5E9C" w:rsidRDefault="00171008" w:rsidP="00FF5E9C">
      <w:pPr>
        <w:pStyle w:val="aff2"/>
        <w:shd w:val="clear" w:color="auto" w:fill="FFFFFF"/>
        <w:spacing w:before="0" w:beforeAutospacing="0" w:after="150" w:afterAutospacing="0" w:line="276" w:lineRule="auto"/>
        <w:jc w:val="center"/>
        <w:rPr>
          <w:color w:val="000000"/>
          <w:sz w:val="22"/>
          <w:szCs w:val="22"/>
        </w:rPr>
      </w:pPr>
    </w:p>
    <w:p w:rsidR="00A51D76" w:rsidRPr="00FF5E9C" w:rsidRDefault="00A51D76" w:rsidP="00FF5E9C">
      <w:pPr>
        <w:autoSpaceDE w:val="0"/>
        <w:autoSpaceDN w:val="0"/>
        <w:spacing w:after="0"/>
        <w:rPr>
          <w:rFonts w:ascii="Times New Roman" w:eastAsia="Times New Roman" w:hAnsi="Times New Roman" w:cs="Times New Roman"/>
          <w:b/>
          <w:color w:val="000000"/>
          <w:lang w:val="ru-RU"/>
        </w:rPr>
      </w:pPr>
    </w:p>
    <w:p w:rsidR="008254C2" w:rsidRPr="00FF5E9C" w:rsidRDefault="008254C2" w:rsidP="00FF5E9C">
      <w:pPr>
        <w:pStyle w:val="Default"/>
        <w:spacing w:line="276" w:lineRule="auto"/>
        <w:jc w:val="center"/>
        <w:rPr>
          <w:rFonts w:ascii="Times New Roman" w:eastAsia="Times New Roman" w:hAnsi="Times New Roman" w:cs="Times New Roman"/>
          <w:b/>
          <w:bCs/>
          <w:sz w:val="22"/>
          <w:szCs w:val="22"/>
        </w:rPr>
      </w:pPr>
      <w:r w:rsidRPr="00FF5E9C">
        <w:rPr>
          <w:rFonts w:ascii="Times New Roman" w:eastAsia="Times New Roman" w:hAnsi="Times New Roman" w:cs="Times New Roman"/>
          <w:b/>
          <w:bCs/>
          <w:sz w:val="22"/>
          <w:szCs w:val="22"/>
        </w:rPr>
        <w:lastRenderedPageBreak/>
        <w:t>ПОЯСНИТЕЛЬНАЯ ЗАПИСКА</w:t>
      </w:r>
    </w:p>
    <w:p w:rsidR="008254C2" w:rsidRPr="00FF5E9C" w:rsidRDefault="008254C2" w:rsidP="00FF5E9C">
      <w:pPr>
        <w:autoSpaceDE w:val="0"/>
        <w:autoSpaceDN w:val="0"/>
        <w:adjustRightInd w:val="0"/>
        <w:spacing w:after="0"/>
        <w:jc w:val="center"/>
        <w:rPr>
          <w:rFonts w:ascii="Times New Roman" w:eastAsia="Times New Roman" w:hAnsi="Times New Roman" w:cs="Times New Roman"/>
          <w:lang w:val="ru-RU" w:eastAsia="ru-RU"/>
        </w:rPr>
      </w:pPr>
    </w:p>
    <w:p w:rsidR="008254C2" w:rsidRPr="00FF5E9C" w:rsidRDefault="008254C2" w:rsidP="00FF5E9C">
      <w:pPr>
        <w:autoSpaceDE w:val="0"/>
        <w:autoSpaceDN w:val="0"/>
        <w:adjustRightInd w:val="0"/>
        <w:spacing w:after="0"/>
        <w:jc w:val="center"/>
        <w:rPr>
          <w:rFonts w:ascii="Times New Roman" w:eastAsia="Times New Roman" w:hAnsi="Times New Roman" w:cs="Times New Roman"/>
          <w:lang w:val="ru-RU" w:eastAsia="ru-RU"/>
        </w:rPr>
      </w:pPr>
      <w:r w:rsidRPr="00FF5E9C">
        <w:rPr>
          <w:rFonts w:ascii="Times New Roman" w:eastAsia="Times New Roman" w:hAnsi="Times New Roman" w:cs="Times New Roman"/>
          <w:b/>
          <w:bCs/>
          <w:lang w:val="ru-RU" w:eastAsia="ru-RU"/>
        </w:rPr>
        <w:t>Актуальность и назначение программы</w:t>
      </w:r>
    </w:p>
    <w:p w:rsidR="008254C2" w:rsidRPr="00FF5E9C" w:rsidRDefault="008254C2" w:rsidP="00FF5E9C">
      <w:pPr>
        <w:tabs>
          <w:tab w:val="left" w:pos="180"/>
        </w:tabs>
        <w:autoSpaceDE w:val="0"/>
        <w:autoSpaceDN w:val="0"/>
        <w:spacing w:after="0"/>
        <w:ind w:right="-48"/>
        <w:rPr>
          <w:rFonts w:ascii="Times New Roman" w:hAnsi="Times New Roman" w:cs="Times New Roman"/>
          <w:lang w:val="ru-RU"/>
        </w:rPr>
      </w:pP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Программа по предметной области «Основы духовно-нравственной культуры народов России» (далее </w:t>
      </w:r>
      <w:r w:rsidR="00C623BE">
        <w:rPr>
          <w:rFonts w:ascii="Times New Roman" w:hAnsi="Times New Roman" w:cs="Times New Roman"/>
          <w:lang w:val="ru-RU"/>
        </w:rPr>
        <w:t xml:space="preserve">- </w:t>
      </w:r>
      <w:r w:rsidRPr="00FF5E9C">
        <w:rPr>
          <w:rFonts w:ascii="Times New Roman" w:hAnsi="Times New Roman" w:cs="Times New Roman"/>
          <w:lang w:val="ru-RU"/>
        </w:rPr>
        <w:t>ОДНКНР) для 5 классов образовательных организаци</w:t>
      </w:r>
      <w:r w:rsidR="00453A01">
        <w:rPr>
          <w:rFonts w:ascii="Times New Roman" w:hAnsi="Times New Roman" w:cs="Times New Roman"/>
          <w:lang w:val="ru-RU"/>
        </w:rPr>
        <w:t xml:space="preserve">й составлена в соответствии с: </w:t>
      </w:r>
      <w:r w:rsidRPr="00FF5E9C">
        <w:rPr>
          <w:rFonts w:ascii="Times New Roman" w:hAnsi="Times New Roman" w:cs="Times New Roman"/>
          <w:lang w:val="ru-RU"/>
        </w:rPr>
        <w:t>требованиями Федерального государственного образовательного стандарта основного общего образования (ФГОС ООО) (утверждён приказом  Министерства просвещения Российской Федерации от 31 мая 2021 г. № 287); требованиями к результатам освоения программы основного общего образования (личностны</w:t>
      </w:r>
      <w:r w:rsidR="00FF5E9C" w:rsidRPr="00FF5E9C">
        <w:rPr>
          <w:rFonts w:ascii="Times New Roman" w:hAnsi="Times New Roman" w:cs="Times New Roman"/>
          <w:lang w:val="ru-RU"/>
        </w:rPr>
        <w:t xml:space="preserve">м, </w:t>
      </w:r>
      <w:proofErr w:type="spellStart"/>
      <w:r w:rsidR="00FF5E9C" w:rsidRPr="00FF5E9C">
        <w:rPr>
          <w:rFonts w:ascii="Times New Roman" w:hAnsi="Times New Roman" w:cs="Times New Roman"/>
          <w:lang w:val="ru-RU"/>
        </w:rPr>
        <w:t>метапредметным</w:t>
      </w:r>
      <w:proofErr w:type="spellEnd"/>
      <w:r w:rsidR="00FF5E9C" w:rsidRPr="00FF5E9C">
        <w:rPr>
          <w:rFonts w:ascii="Times New Roman" w:hAnsi="Times New Roman" w:cs="Times New Roman"/>
          <w:lang w:val="ru-RU"/>
        </w:rPr>
        <w:t xml:space="preserve">, предметным); </w:t>
      </w:r>
      <w:r w:rsidRPr="00FF5E9C">
        <w:rPr>
          <w:rFonts w:ascii="Times New Roman" w:hAnsi="Times New Roman" w:cs="Times New Roman"/>
          <w:lang w:val="ru-RU"/>
        </w:rPr>
        <w:t>основными подходами к развитию и формированию универсальных учебных действий (УУД) для основного общего образования.</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В программе по данному курсу соблюдается преемственность с Федеральным государственным образовательным стандартом начального общего образования, а также учитываются возрастные и психологические особенности обучающихся на ступени основного общего образования, необходимость фор</w:t>
      </w:r>
      <w:r w:rsidR="00FF5E9C" w:rsidRPr="00FF5E9C">
        <w:rPr>
          <w:rFonts w:ascii="Times New Roman" w:hAnsi="Times New Roman" w:cs="Times New Roman"/>
          <w:lang w:val="ru-RU"/>
        </w:rPr>
        <w:t xml:space="preserve">мирования </w:t>
      </w:r>
      <w:proofErr w:type="spellStart"/>
      <w:r w:rsidR="00FF5E9C" w:rsidRPr="00FF5E9C">
        <w:rPr>
          <w:rFonts w:ascii="Times New Roman" w:hAnsi="Times New Roman" w:cs="Times New Roman"/>
          <w:lang w:val="ru-RU"/>
        </w:rPr>
        <w:t>межпредметных</w:t>
      </w:r>
      <w:proofErr w:type="spellEnd"/>
      <w:r w:rsidR="00FF5E9C" w:rsidRPr="00FF5E9C">
        <w:rPr>
          <w:rFonts w:ascii="Times New Roman" w:hAnsi="Times New Roman" w:cs="Times New Roman"/>
          <w:lang w:val="ru-RU"/>
        </w:rPr>
        <w:t xml:space="preserve"> связей. </w:t>
      </w:r>
      <w:r w:rsidRPr="00FF5E9C">
        <w:rPr>
          <w:rFonts w:ascii="Times New Roman" w:hAnsi="Times New Roman" w:cs="Times New Roman"/>
          <w:lang w:val="ru-RU"/>
        </w:rPr>
        <w:t>Также в программе учитывается, что данная дисциплина носит культурологический и воспитательный характер, что позволяет утверждать, что именно духовно-нравственное развитие обучающихся в духе общероссийской гражданской идентичности на основе традиционных российских духовно-нравственных ценностей — важнейший результат обучения ОДНКНР.</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Сохранение традиционных российских духовно-нравственных ценностей как значимой части культурного и исторического наследия народов России — один из ключевых национальных приоритетов Российской Федерации, способствующих дальнейшей </w:t>
      </w:r>
      <w:proofErr w:type="spellStart"/>
      <w:r w:rsidRPr="00FF5E9C">
        <w:rPr>
          <w:rFonts w:ascii="Times New Roman" w:hAnsi="Times New Roman" w:cs="Times New Roman"/>
          <w:lang w:val="ru-RU"/>
        </w:rPr>
        <w:t>гуманизации</w:t>
      </w:r>
      <w:proofErr w:type="spellEnd"/>
      <w:r w:rsidRPr="00FF5E9C">
        <w:rPr>
          <w:rFonts w:ascii="Times New Roman" w:hAnsi="Times New Roman" w:cs="Times New Roman"/>
          <w:lang w:val="ru-RU"/>
        </w:rPr>
        <w:t xml:space="preserve"> и развитию российского общества, формированию гражданской идентичности у подрастающих поколений.</w:t>
      </w:r>
    </w:p>
    <w:p w:rsidR="00A51D76" w:rsidRPr="00FF5E9C" w:rsidRDefault="00A51D76" w:rsidP="00C623BE">
      <w:pPr>
        <w:spacing w:after="0"/>
        <w:ind w:firstLine="720"/>
        <w:jc w:val="both"/>
        <w:rPr>
          <w:rFonts w:ascii="Times New Roman" w:hAnsi="Times New Roman" w:cs="Times New Roman"/>
          <w:lang w:val="ru-RU"/>
        </w:rPr>
      </w:pPr>
      <w:r w:rsidRPr="00FF5E9C">
        <w:rPr>
          <w:rFonts w:ascii="Times New Roman" w:hAnsi="Times New Roman" w:cs="Times New Roman"/>
          <w:lang w:val="ru-RU"/>
        </w:rPr>
        <w:t>Согласно Стратегии национальной безопасности Российской Федерации (утверждена указом Президента Российской Федерации от 2  июля 2021 г. № 400, пункт 91), к традиционным российским духовно-нравственным ценностям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Именно традиционные российские духовно-нравственные ценности объединяют Россию как многонациональное и многоконфессиональное государство, лежат в основе представлений о гражданской идентичности как ключевом ориентире духовно-нравственного развития обучающихся.</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Центральная идея гражданской идентичности — образ будущего нашей страны, который </w:t>
      </w:r>
      <w:r w:rsidRPr="00FF5E9C">
        <w:rPr>
          <w:rFonts w:ascii="Times New Roman" w:hAnsi="Times New Roman" w:cs="Times New Roman"/>
          <w:lang w:val="ru-RU"/>
        </w:rPr>
        <w:br/>
        <w:t xml:space="preserve">формируется с учётом национальных и стратегических приоритетов российского общества, </w:t>
      </w:r>
      <w:r w:rsidRPr="00FF5E9C">
        <w:rPr>
          <w:rFonts w:ascii="Times New Roman" w:hAnsi="Times New Roman" w:cs="Times New Roman"/>
          <w:lang w:val="ru-RU"/>
        </w:rPr>
        <w:br/>
        <w:t>культурно-исторических традиций всех народов России, духовно-нравственных ценностей, присущих ей на протяжении всей её истории.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В  процессе изучения курса ОДНКНР школьники получают возможность систематизировать, расширять и углублять полученные в рамках общественно-научных дисциплин знания и представления о структуре и закономерностях развития социума, о прошлом и настоящем родной страны, находить в истории российского общества существенные связи с традиционной духовно-нравственной культурой России, определять свою идентичность как члена семьи, школьного коллектива, региональной общности, гражданина страны с опорой на традиционные духовно-нравственные ценности.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Не менее важно отметить, что данный курс формируется и преподаётся в соответствии с </w:t>
      </w:r>
      <w:r w:rsidRPr="00FF5E9C">
        <w:rPr>
          <w:rFonts w:ascii="Times New Roman" w:hAnsi="Times New Roman" w:cs="Times New Roman"/>
          <w:lang w:val="ru-RU"/>
        </w:rPr>
        <w:br/>
        <w:t xml:space="preserve">принципами </w:t>
      </w:r>
      <w:proofErr w:type="spellStart"/>
      <w:r w:rsidRPr="00FF5E9C">
        <w:rPr>
          <w:rFonts w:ascii="Times New Roman" w:hAnsi="Times New Roman" w:cs="Times New Roman"/>
          <w:lang w:val="ru-RU"/>
        </w:rPr>
        <w:t>культурологичности</w:t>
      </w:r>
      <w:proofErr w:type="spellEnd"/>
      <w:r w:rsidRPr="00FF5E9C">
        <w:rPr>
          <w:rFonts w:ascii="Times New Roman" w:hAnsi="Times New Roman" w:cs="Times New Roman"/>
          <w:lang w:val="ru-RU"/>
        </w:rPr>
        <w:t xml:space="preserve"> и </w:t>
      </w:r>
      <w:proofErr w:type="spellStart"/>
      <w:r w:rsidRPr="00FF5E9C">
        <w:rPr>
          <w:rFonts w:ascii="Times New Roman" w:hAnsi="Times New Roman" w:cs="Times New Roman"/>
          <w:lang w:val="ru-RU"/>
        </w:rPr>
        <w:t>культуросообразности</w:t>
      </w:r>
      <w:proofErr w:type="spellEnd"/>
      <w:r w:rsidRPr="00FF5E9C">
        <w:rPr>
          <w:rFonts w:ascii="Times New Roman" w:hAnsi="Times New Roman" w:cs="Times New Roman"/>
          <w:lang w:val="ru-RU"/>
        </w:rPr>
        <w:t>, научности содержания и подхода к отбору информации, соответствия требованиям возрастной педагогики и психологии.</w:t>
      </w:r>
    </w:p>
    <w:p w:rsidR="00A51D76" w:rsidRPr="00453A01"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В процессе изучения курса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духовно-нравственным обликом. </w:t>
      </w:r>
      <w:r w:rsidRPr="00453A01">
        <w:rPr>
          <w:rFonts w:ascii="Times New Roman" w:hAnsi="Times New Roman" w:cs="Times New Roman"/>
          <w:lang w:val="ru-RU"/>
        </w:rPr>
        <w:t xml:space="preserve">Изучаются основные компоненты культуры, её специфические инструменты </w:t>
      </w:r>
      <w:proofErr w:type="spellStart"/>
      <w:r w:rsidRPr="00453A01">
        <w:rPr>
          <w:rFonts w:ascii="Times New Roman" w:hAnsi="Times New Roman" w:cs="Times New Roman"/>
          <w:lang w:val="ru-RU"/>
        </w:rPr>
        <w:t>самопрезентации</w:t>
      </w:r>
      <w:proofErr w:type="spellEnd"/>
      <w:r w:rsidRPr="00453A01">
        <w:rPr>
          <w:rFonts w:ascii="Times New Roman" w:hAnsi="Times New Roman" w:cs="Times New Roman"/>
          <w:lang w:val="ru-RU"/>
        </w:rPr>
        <w:t>, исторические и современные особенности духовно-нравственного развития народов России.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lastRenderedPageBreak/>
        <w:t>Содержание курса направлено на формирование нравственного идеала, гражданской идентичности личности обучающегося и воспитание патриотических чувств к Родине (осознание себя как гражданина своего Отечества), формирование исторической памяти.</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Материал курса представлен через актуализацию макроуровня (Россия в целом как </w:t>
      </w:r>
      <w:r w:rsidRPr="00FF5E9C">
        <w:rPr>
          <w:rFonts w:ascii="Times New Roman" w:hAnsi="Times New Roman" w:cs="Times New Roman"/>
          <w:lang w:val="ru-RU"/>
        </w:rPr>
        <w:br/>
        <w:t xml:space="preserve">многонациональное, </w:t>
      </w:r>
      <w:proofErr w:type="spellStart"/>
      <w:r w:rsidRPr="00FF5E9C">
        <w:rPr>
          <w:rFonts w:ascii="Times New Roman" w:hAnsi="Times New Roman" w:cs="Times New Roman"/>
          <w:lang w:val="ru-RU"/>
        </w:rPr>
        <w:t>поликонфессиональное</w:t>
      </w:r>
      <w:proofErr w:type="spellEnd"/>
      <w:r w:rsidRPr="00FF5E9C">
        <w:rPr>
          <w:rFonts w:ascii="Times New Roman" w:hAnsi="Times New Roman" w:cs="Times New Roman"/>
          <w:lang w:val="ru-RU"/>
        </w:rPr>
        <w:t xml:space="preserve"> государство, с едиными для всех законами, </w:t>
      </w:r>
      <w:r w:rsidRPr="00FF5E9C">
        <w:rPr>
          <w:rFonts w:ascii="Times New Roman" w:hAnsi="Times New Roman" w:cs="Times New Roman"/>
          <w:lang w:val="ru-RU"/>
        </w:rPr>
        <w:br/>
        <w:t>общероссийскими духовно-нравственными и культурными ценностями) на микроуровне (собственная идентичность, осознанная как часть малой Родины, семьи и семейных традиций, этнической и религиозной истории, к которой принадлежит обучающийся как личность).</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w:t>
      </w:r>
      <w:proofErr w:type="spellStart"/>
      <w:r w:rsidRPr="00FF5E9C">
        <w:rPr>
          <w:rFonts w:ascii="Times New Roman" w:hAnsi="Times New Roman" w:cs="Times New Roman"/>
          <w:lang w:val="ru-RU"/>
        </w:rPr>
        <w:t>культурологичности</w:t>
      </w:r>
      <w:proofErr w:type="spellEnd"/>
      <w:r w:rsidRPr="00FF5E9C">
        <w:rPr>
          <w:rFonts w:ascii="Times New Roman" w:hAnsi="Times New Roman" w:cs="Times New Roman"/>
          <w:lang w:val="ru-RU"/>
        </w:rPr>
        <w:t xml:space="preserve"> в преподавании означает важность культурологического, а не конфессионального подхода, отсутствие культурной, этнической, религиозной ангажированности в содержании предмета и его смысловых акцентах.</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научности подходов и содержания в преподавании данной дисциплины означает важность терминологического единства, необходимость освоения основных научных подходов к рассмотрению культуры и усвоению научной терминологии для понимания </w:t>
      </w:r>
      <w:proofErr w:type="spellStart"/>
      <w:r w:rsidRPr="00FF5E9C">
        <w:rPr>
          <w:rFonts w:ascii="Times New Roman" w:hAnsi="Times New Roman" w:cs="Times New Roman"/>
          <w:lang w:val="ru-RU"/>
        </w:rPr>
        <w:t>культурообразующих</w:t>
      </w:r>
      <w:proofErr w:type="spellEnd"/>
      <w:r w:rsidRPr="00FF5E9C">
        <w:rPr>
          <w:rFonts w:ascii="Times New Roman" w:hAnsi="Times New Roman" w:cs="Times New Roman"/>
          <w:lang w:val="ru-RU"/>
        </w:rPr>
        <w:t xml:space="preserve"> элементов и формирования познавательного интереса к этнокультурным и религиозным феноменам.</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когнитивным способностям и социальным потребностям обучающихся, содержанию гуманитарных и общественно-научных учебных предметов.</w:t>
      </w:r>
    </w:p>
    <w:p w:rsidR="00A51D76" w:rsidRPr="00FF5E9C" w:rsidRDefault="00A51D76" w:rsidP="00FF5E9C">
      <w:pPr>
        <w:spacing w:after="0"/>
        <w:ind w:firstLine="720"/>
        <w:jc w:val="both"/>
        <w:rPr>
          <w:rFonts w:ascii="Times New Roman" w:hAnsi="Times New Roman" w:cs="Times New Roman"/>
          <w:lang w:val="ru-RU"/>
        </w:rPr>
      </w:pPr>
      <w:r w:rsidRPr="00FF5E9C">
        <w:rPr>
          <w:rFonts w:ascii="Times New Roman" w:hAnsi="Times New Roman" w:cs="Times New Roman"/>
          <w:lang w:val="ru-RU"/>
        </w:rPr>
        <w:t xml:space="preserve">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w:t>
      </w:r>
      <w:proofErr w:type="spellStart"/>
      <w:r w:rsidRPr="00FF5E9C">
        <w:rPr>
          <w:rFonts w:ascii="Times New Roman" w:hAnsi="Times New Roman" w:cs="Times New Roman"/>
          <w:lang w:val="ru-RU"/>
        </w:rPr>
        <w:t>надконфессионального</w:t>
      </w:r>
      <w:proofErr w:type="spellEnd"/>
      <w:r w:rsidRPr="00FF5E9C">
        <w:rPr>
          <w:rFonts w:ascii="Times New Roman" w:hAnsi="Times New Roman" w:cs="Times New Roman"/>
          <w:lang w:val="ru-RU"/>
        </w:rPr>
        <w:t xml:space="preserve"> гражданского единства народов России как основополагающего элемента в воспитании патриотизма и любви к Родине. </w:t>
      </w:r>
      <w:r w:rsidRPr="00453A01">
        <w:rPr>
          <w:rFonts w:ascii="Times New Roman" w:hAnsi="Times New Roman" w:cs="Times New Roman"/>
          <w:lang w:val="ru-RU"/>
        </w:rPr>
        <w:t>Данный принцип должен быть реализован через поиск объединяющих черт в духовно-нравственной жизни народов России, их культуре, религии и историческом развитии.</w:t>
      </w:r>
    </w:p>
    <w:p w:rsidR="00FF5E9C" w:rsidRPr="00FF5E9C" w:rsidRDefault="00FF5E9C" w:rsidP="00FF5E9C">
      <w:pPr>
        <w:spacing w:after="0"/>
        <w:ind w:firstLine="720"/>
        <w:jc w:val="both"/>
        <w:rPr>
          <w:rFonts w:ascii="Times New Roman" w:hAnsi="Times New Roman" w:cs="Times New Roman"/>
          <w:lang w:val="ru-RU"/>
        </w:rPr>
      </w:pPr>
    </w:p>
    <w:p w:rsidR="00A51D76" w:rsidRDefault="00A51D76" w:rsidP="00FF5E9C">
      <w:pPr>
        <w:spacing w:after="0"/>
        <w:jc w:val="center"/>
        <w:rPr>
          <w:rFonts w:ascii="Times New Roman" w:hAnsi="Times New Roman" w:cs="Times New Roman"/>
          <w:b/>
          <w:lang w:val="ru-RU"/>
        </w:rPr>
      </w:pPr>
      <w:r w:rsidRPr="00FF5E9C">
        <w:rPr>
          <w:rFonts w:ascii="Times New Roman" w:hAnsi="Times New Roman" w:cs="Times New Roman"/>
          <w:b/>
          <w:lang w:val="ru-RU"/>
        </w:rPr>
        <w:t>ЦЕЛИ И ЗАДАЧИ ИЗУЧЕНИЯ УЧЕБНОГО КУРСА «ОСНОВЫ ДУХОВНО-НРАВСТВЕННОЙ КУЛЬТУРЫ НАРОДОВ РОССИИ»</w:t>
      </w:r>
    </w:p>
    <w:p w:rsidR="00C623BE" w:rsidRPr="00FF5E9C" w:rsidRDefault="00C623BE" w:rsidP="00FF5E9C">
      <w:pPr>
        <w:spacing w:after="0"/>
        <w:jc w:val="center"/>
        <w:rPr>
          <w:rFonts w:ascii="Times New Roman" w:hAnsi="Times New Roman" w:cs="Times New Roman"/>
          <w:b/>
          <w:lang w:val="ru-RU"/>
        </w:rPr>
      </w:pP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Целями изучения учебного курса являются: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xml:space="preserve">—  формирование общероссийской гражданской идентичности обучающихся через изучение культуры (единого культурного пространства) России в контексте процессов </w:t>
      </w:r>
      <w:r w:rsidRPr="00453A01">
        <w:rPr>
          <w:rFonts w:ascii="Times New Roman" w:hAnsi="Times New Roman" w:cs="Times New Roman"/>
          <w:lang w:val="ru-RU"/>
        </w:rPr>
        <w:br/>
      </w:r>
      <w:proofErr w:type="spellStart"/>
      <w:r w:rsidRPr="00453A01">
        <w:rPr>
          <w:rFonts w:ascii="Times New Roman" w:hAnsi="Times New Roman" w:cs="Times New Roman"/>
          <w:lang w:val="ru-RU"/>
        </w:rPr>
        <w:t>этноконфессионального</w:t>
      </w:r>
      <w:proofErr w:type="spellEnd"/>
      <w:r w:rsidRPr="00453A01">
        <w:rPr>
          <w:rFonts w:ascii="Times New Roman" w:hAnsi="Times New Roman" w:cs="Times New Roman"/>
          <w:lang w:val="ru-RU"/>
        </w:rPr>
        <w:t xml:space="preserve"> согласия и взаимодействия, взаимопроникновения и мирного сосуществования народов, религий, национальных культур;</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создание условий для становления у обучающихся мировоззрения на основе традиционных российских духовно-нравственных ценностей, ведущих к осознанию своей принадлежности к многонациональному народу Российской Федерации;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формирование и сохранение уважения к ценностям и убеждениям представителей разных</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национальностей и вероисповеданий, а также способности к диалогу с представителями других культур и мировоззрений;</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идентификация собственной личности как полноправного субъекта культурного, исторического и цивилизационного развития страны.</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Цели курса определяют следующие задачи:</w:t>
      </w:r>
    </w:p>
    <w:p w:rsidR="00A51D76"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xml:space="preserve">— </w:t>
      </w:r>
      <w:r w:rsidR="00A51D76" w:rsidRPr="00FF5E9C">
        <w:rPr>
          <w:rFonts w:ascii="Times New Roman" w:hAnsi="Times New Roman" w:cs="Times New Roman"/>
          <w:lang w:val="ru-RU"/>
        </w:rPr>
        <w:t>овладение предметными компетенциями, имеющими преимущественное значение для формирования гражданской идентичности обучающегося;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приобретение и усвоение знаний о нормах общественной морали и нравственности как основополагающих элементах духовной культуры современного общества;</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развитие представлений о значении духовно-нравственных ценностей и нравственных норм для достойной жизни личности, семьи, общества, ответственного отношения к будущему отцовству и материнству;</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lastRenderedPageBreak/>
        <w:t>—  становление компетенций межкультурного взаимодействия как способности и готовности вести межличностный, межкультурный, межконфессиональный диалог при осознании и сохранении собственной культурной идентичности;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формирование основ научного мышления обучающихся через систематизацию знаний и представлений, полученных на уроках литературы, истории, изобразительного искусства, музыки;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обучение рефлексии собственного поведения и оценке поведения окружающих через развитие навыков обоснованных нравственных суждений, оценок и выводов;</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воспитание уважительного и бережного отношения к историческому, религиозному и культурному наследию народов России;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содействие осознанному формированию мировоззренческих ориентиров, основанных на приоритете традиционных российских духовно-нравственных ценностей;</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формирование патриотизма как формы гражданского самосознания через понимание роли личности в истории и культуре, осознание важности социального взаимодействия, гражданской идентичности для процветания общества в целом.</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ab/>
        <w:t>Изучение курса «Основы духовно-нравственной культуры народов России» вносит значительный вклад в достижение главных целей основного общего образования, способствуя:</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расширению и систематизации знаний и представлений школьников о культуре и духовных традициях народов России, о нравственных ценностях, полученных при изучении основ религиозной культуры и светской этики, окружающего мира, литературного чтения и других предметов начальной школы;</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углублению представлений о светской этике, религиозной культуре народов России, их роли в развитии современного общества;</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формированию основ морали и нравственности, воплощённых в семейных, этнокультурных и религиозных ценностях, ориентированных на соизмерение своих поступков с нравственными идеалами, на осознание своих обязанностей перед обществом и государством;</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воспитанию патриотизма; уважения к истории, языку, культурным и религиозным традициям своего народа и других народов России, толерантному отношению к людям другой культуры, умению принимать и ценить ценности других культур, находить в них общее и особенное, черты, способствующие взаимному обогащению культур;</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пробуждению интереса к культуре других народов, проявлению уважения, способности к сотрудничеству, взаимодействию на основе поиска общих культурных стратегий и идеалов;</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осознанию приоритетной значимости духовно-нравственных ценностей, проявляющейся в преобладании этических, интеллектуальных, альтруистических мотивов над потребительскими и эгоистическими;</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раскрытию природы духовно-нравственных ценностей российского общества, объединяющих светскость и духовность;</w:t>
      </w:r>
    </w:p>
    <w:p w:rsidR="00A51D76" w:rsidRPr="00453A01"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xml:space="preserve">—  формирование ответственного отношения к учению и труду, </w:t>
      </w:r>
      <w:proofErr w:type="gramStart"/>
      <w:r w:rsidRPr="00453A01">
        <w:rPr>
          <w:rFonts w:ascii="Times New Roman" w:hAnsi="Times New Roman" w:cs="Times New Roman"/>
          <w:lang w:val="ru-RU"/>
        </w:rPr>
        <w:t>готовности и способности</w:t>
      </w:r>
      <w:proofErr w:type="gramEnd"/>
      <w:r w:rsidRPr="00453A01">
        <w:rPr>
          <w:rFonts w:ascii="Times New Roman" w:hAnsi="Times New Roman" w:cs="Times New Roman"/>
          <w:lang w:val="ru-RU"/>
        </w:rPr>
        <w:t xml:space="preserve"> обучающихся к саморазвитию и самообразованию на основе мотивации к обучению и познанию, осознанному выбору ценностных ориентаций, способствующих развитию общества в целом;</w:t>
      </w:r>
    </w:p>
    <w:p w:rsidR="00A51D76" w:rsidRPr="00FF5E9C" w:rsidRDefault="00A51D76" w:rsidP="00FF5E9C">
      <w:pPr>
        <w:spacing w:after="0"/>
        <w:jc w:val="both"/>
        <w:rPr>
          <w:rFonts w:ascii="Times New Roman" w:hAnsi="Times New Roman" w:cs="Times New Roman"/>
          <w:lang w:val="ru-RU"/>
        </w:rPr>
      </w:pPr>
      <w:r w:rsidRPr="00453A01">
        <w:rPr>
          <w:rFonts w:ascii="Times New Roman" w:hAnsi="Times New Roman" w:cs="Times New Roman"/>
          <w:lang w:val="ru-RU"/>
        </w:rPr>
        <w:t>—  получению научных представлений о культуре и её функциях, особенностях взаимодействия с социальными институтами, а, следовательно, способности их применять в анализе и изучении социально-культурных явлений в истории и культуре России и современном обществе, давать нравственные оценки поступков и событий на основе осознания главенствующей роли духовно-нравственных ценностей в социальных и культурно-исторических процессах;</w:t>
      </w:r>
    </w:p>
    <w:p w:rsidR="00FF5E9C" w:rsidRPr="00FF5E9C" w:rsidRDefault="00FF5E9C" w:rsidP="00FF5E9C">
      <w:pPr>
        <w:spacing w:after="0"/>
        <w:jc w:val="both"/>
        <w:rPr>
          <w:rFonts w:ascii="Times New Roman" w:hAnsi="Times New Roman" w:cs="Times New Roman"/>
          <w:lang w:val="ru-RU"/>
        </w:rPr>
      </w:pPr>
      <w:r w:rsidRPr="00FF5E9C">
        <w:rPr>
          <w:rFonts w:ascii="Times New Roman" w:hAnsi="Times New Roman" w:cs="Times New Roman"/>
          <w:lang w:val="ru-RU"/>
        </w:rPr>
        <w:t>—  развитию информационной культуры школьников, компетенций в отборе, использовании и структурировании информации, а также возможностей для активной самостоятельной познавательной деятельности.</w:t>
      </w:r>
    </w:p>
    <w:p w:rsidR="00A51D76" w:rsidRPr="00FF5E9C" w:rsidRDefault="00A51D76" w:rsidP="00FF5E9C">
      <w:pPr>
        <w:spacing w:after="0"/>
        <w:jc w:val="both"/>
        <w:rPr>
          <w:rFonts w:ascii="Times New Roman" w:hAnsi="Times New Roman" w:cs="Times New Roman"/>
          <w:lang w:val="ru-RU"/>
        </w:rPr>
      </w:pPr>
    </w:p>
    <w:p w:rsidR="00A51D76" w:rsidRPr="00FF5E9C" w:rsidRDefault="00A51D76" w:rsidP="00FF5E9C">
      <w:pPr>
        <w:spacing w:after="0"/>
        <w:jc w:val="center"/>
        <w:rPr>
          <w:rFonts w:ascii="Times New Roman" w:hAnsi="Times New Roman" w:cs="Times New Roman"/>
          <w:b/>
          <w:lang w:val="ru-RU"/>
        </w:rPr>
      </w:pPr>
      <w:r w:rsidRPr="00FF5E9C">
        <w:rPr>
          <w:rFonts w:ascii="Times New Roman" w:hAnsi="Times New Roman" w:cs="Times New Roman"/>
          <w:b/>
          <w:lang w:val="ru-RU"/>
        </w:rPr>
        <w:t>МЕСТО УЧЕБНОГО КУРСА «ОСНОВЫ ДУХОВНО-НРАВСТВЕННОЙ КУЛЬТУРЫ НАРОДОВ РОССИИ» В УЧЕБНОМ ПЛАНЕ</w:t>
      </w:r>
    </w:p>
    <w:p w:rsidR="00A51D76" w:rsidRPr="00FF5E9C" w:rsidRDefault="00A51D76" w:rsidP="00FF5E9C">
      <w:pPr>
        <w:spacing w:after="0"/>
        <w:jc w:val="both"/>
        <w:rPr>
          <w:rFonts w:ascii="Times New Roman" w:hAnsi="Times New Roman" w:cs="Times New Roman"/>
          <w:lang w:val="ru-RU"/>
        </w:rPr>
      </w:pPr>
      <w:r w:rsidRPr="00FF5E9C">
        <w:rPr>
          <w:rFonts w:ascii="Times New Roman" w:hAnsi="Times New Roman" w:cs="Times New Roman"/>
          <w:lang w:val="ru-RU"/>
        </w:rPr>
        <w:tab/>
      </w:r>
      <w:r w:rsidRPr="00453A01">
        <w:rPr>
          <w:rFonts w:ascii="Times New Roman" w:hAnsi="Times New Roman" w:cs="Times New Roman"/>
          <w:lang w:val="ru-RU"/>
        </w:rPr>
        <w:t xml:space="preserve">Учебный курс "Основы духовно-нравственной культуры народов России" изучается в 5-6 классе. Всего часов по учебному плану: 34. </w:t>
      </w:r>
      <w:r w:rsidRPr="00FF5E9C">
        <w:rPr>
          <w:rFonts w:ascii="Times New Roman" w:hAnsi="Times New Roman" w:cs="Times New Roman"/>
          <w:lang w:val="ru-RU"/>
        </w:rPr>
        <w:t>Общая недельная нагрузка обучения составляет 1час в неделю: 34 часа в 5 классе, 34 часа в 6 классе</w:t>
      </w:r>
      <w:r w:rsidR="00FF5E9C" w:rsidRPr="00FF5E9C">
        <w:rPr>
          <w:rFonts w:ascii="Times New Roman" w:hAnsi="Times New Roman" w:cs="Times New Roman"/>
          <w:lang w:val="ru-RU"/>
        </w:rPr>
        <w:t>.</w:t>
      </w:r>
    </w:p>
    <w:p w:rsidR="00FF5E9C" w:rsidRPr="00FF5E9C" w:rsidRDefault="00FF5E9C" w:rsidP="00FF5E9C">
      <w:pPr>
        <w:spacing w:after="0"/>
        <w:jc w:val="both"/>
        <w:rPr>
          <w:rFonts w:ascii="Times New Roman" w:hAnsi="Times New Roman" w:cs="Times New Roman"/>
          <w:lang w:val="ru-RU"/>
        </w:rPr>
      </w:pPr>
    </w:p>
    <w:p w:rsidR="00FF5E9C" w:rsidRPr="00FF5E9C" w:rsidRDefault="00FF5E9C" w:rsidP="00FF5E9C">
      <w:pPr>
        <w:autoSpaceDE w:val="0"/>
        <w:autoSpaceDN w:val="0"/>
        <w:spacing w:before="346" w:after="0"/>
        <w:jc w:val="center"/>
        <w:rPr>
          <w:rFonts w:ascii="Times New Roman" w:hAnsi="Times New Roman" w:cs="Times New Roman"/>
          <w:b/>
          <w:lang w:val="ru-RU"/>
        </w:rPr>
      </w:pPr>
      <w:r w:rsidRPr="00FF5E9C">
        <w:rPr>
          <w:rFonts w:ascii="Times New Roman" w:hAnsi="Times New Roman" w:cs="Times New Roman"/>
          <w:b/>
          <w:lang w:val="ru-RU"/>
        </w:rPr>
        <w:t>1. СОДЕРЖАНИЕ УЧЕБНОГО ПРЕДМЕТА  «ОСНОВЫ ДУХОВНО-НРАВСТВЕННОЙ КУЛЬТУРЫ НАРОДОВ РОССИИ»</w:t>
      </w:r>
    </w:p>
    <w:p w:rsidR="00FF5E9C" w:rsidRPr="00FF5E9C" w:rsidRDefault="00FF5E9C" w:rsidP="00C623BE">
      <w:pPr>
        <w:autoSpaceDE w:val="0"/>
        <w:autoSpaceDN w:val="0"/>
        <w:spacing w:before="346" w:after="0"/>
        <w:jc w:val="both"/>
        <w:rPr>
          <w:rFonts w:ascii="Times New Roman" w:hAnsi="Times New Roman" w:cs="Times New Roman"/>
          <w:b/>
          <w:lang w:val="ru-RU"/>
        </w:rPr>
      </w:pPr>
      <w:r w:rsidRPr="00FF5E9C">
        <w:rPr>
          <w:rFonts w:ascii="Times New Roman" w:hAnsi="Times New Roman" w:cs="Times New Roman"/>
          <w:b/>
          <w:lang w:val="ru-RU"/>
        </w:rPr>
        <w:t>5 КЛАСС (34 ч)</w:t>
      </w:r>
    </w:p>
    <w:p w:rsidR="00FF5E9C" w:rsidRPr="00FF5E9C" w:rsidRDefault="00FF5E9C" w:rsidP="007C71E4">
      <w:pPr>
        <w:autoSpaceDE w:val="0"/>
        <w:autoSpaceDN w:val="0"/>
        <w:spacing w:before="346" w:after="0"/>
        <w:jc w:val="center"/>
        <w:rPr>
          <w:rFonts w:ascii="Times New Roman" w:hAnsi="Times New Roman" w:cs="Times New Roman"/>
          <w:lang w:val="ru-RU"/>
        </w:rPr>
      </w:pPr>
      <w:r w:rsidRPr="00FF5E9C">
        <w:rPr>
          <w:rFonts w:ascii="Times New Roman" w:hAnsi="Times New Roman" w:cs="Times New Roman"/>
          <w:b/>
          <w:lang w:val="ru-RU"/>
        </w:rPr>
        <w:t>Тематический блок 1. «Россия</w:t>
      </w:r>
      <w:r w:rsidRPr="00FF5E9C">
        <w:rPr>
          <w:rFonts w:ascii="Times New Roman" w:hAnsi="Times New Roman" w:cs="Times New Roman"/>
          <w:b/>
        </w:rPr>
        <w:t> </w:t>
      </w:r>
      <w:r w:rsidRPr="00FF5E9C">
        <w:rPr>
          <w:rFonts w:ascii="Times New Roman" w:hAnsi="Times New Roman" w:cs="Times New Roman"/>
          <w:b/>
          <w:lang w:val="ru-RU"/>
        </w:rPr>
        <w:t>— наш общий дом»</w:t>
      </w:r>
    </w:p>
    <w:p w:rsidR="00FF5E9C" w:rsidRDefault="00FF5E9C" w:rsidP="00C623BE">
      <w:pPr>
        <w:autoSpaceDE w:val="0"/>
        <w:autoSpaceDN w:val="0"/>
        <w:spacing w:before="346" w:after="0"/>
        <w:jc w:val="both"/>
        <w:rPr>
          <w:rFonts w:ascii="Times New Roman" w:hAnsi="Times New Roman" w:cs="Times New Roman"/>
          <w:lang w:val="ru-RU"/>
        </w:rPr>
      </w:pPr>
      <w:r w:rsidRPr="00FF5E9C">
        <w:rPr>
          <w:rFonts w:ascii="Times New Roman" w:hAnsi="Times New Roman" w:cs="Times New Roman"/>
          <w:lang w:val="ru-RU"/>
        </w:rPr>
        <w:t xml:space="preserve"> </w:t>
      </w:r>
      <w:r w:rsidRPr="00FF5E9C">
        <w:rPr>
          <w:rFonts w:ascii="Times New Roman" w:hAnsi="Times New Roman" w:cs="Times New Roman"/>
          <w:b/>
          <w:i/>
          <w:lang w:val="ru-RU"/>
        </w:rPr>
        <w:t>Тема 1. Зачем изучать курс «Основы духовно-нравственной культуры народов России»?</w:t>
      </w:r>
      <w:r w:rsidRPr="00FF5E9C">
        <w:rPr>
          <w:rFonts w:ascii="Times New Roman" w:hAnsi="Times New Roman" w:cs="Times New Roman"/>
          <w:lang w:val="ru-RU"/>
        </w:rPr>
        <w:t xml:space="preserve"> Формирование и закрепление гражданского единства. Родина и Отечество. Традиционные ценности и ролевые модели. Традиционная семья. Всеобщий характер морали и нравственности. Русский язык и единое культурное пространство. Риски и угрозы духовно-нравственной культуре народов России. </w:t>
      </w:r>
    </w:p>
    <w:p w:rsidR="00C623BE" w:rsidRPr="00FF5E9C"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 Наш дом</w:t>
      </w:r>
      <w:r w:rsidRPr="00FF5E9C">
        <w:rPr>
          <w:rFonts w:ascii="Times New Roman" w:hAnsi="Times New Roman" w:cs="Times New Roman"/>
          <w:b/>
          <w:i/>
        </w:rPr>
        <w:t> </w:t>
      </w:r>
      <w:r w:rsidRPr="00FF5E9C">
        <w:rPr>
          <w:rFonts w:ascii="Times New Roman" w:hAnsi="Times New Roman" w:cs="Times New Roman"/>
          <w:b/>
          <w:i/>
          <w:lang w:val="ru-RU"/>
        </w:rPr>
        <w:t xml:space="preserve"> — Россия.</w:t>
      </w:r>
      <w:r w:rsidRPr="00FF5E9C">
        <w:rPr>
          <w:rFonts w:ascii="Times New Roman" w:hAnsi="Times New Roman" w:cs="Times New Roman"/>
          <w:lang w:val="ru-RU"/>
        </w:rPr>
        <w:t xml:space="preserve"> </w:t>
      </w:r>
    </w:p>
    <w:p w:rsid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Россия</w:t>
      </w:r>
      <w:r w:rsidRPr="00FF5E9C">
        <w:rPr>
          <w:rFonts w:ascii="Times New Roman" w:hAnsi="Times New Roman" w:cs="Times New Roman"/>
        </w:rPr>
        <w:t> </w:t>
      </w:r>
      <w:r w:rsidRPr="00FF5E9C">
        <w:rPr>
          <w:rFonts w:ascii="Times New Roman" w:hAnsi="Times New Roman" w:cs="Times New Roman"/>
          <w:lang w:val="ru-RU"/>
        </w:rPr>
        <w:t xml:space="preserve"> — многонациональная страна. Многонациональный народ Российской Федерации. Россия как общий дом. Дружба народов.</w:t>
      </w:r>
    </w:p>
    <w:p w:rsidR="00C623BE" w:rsidRPr="00FF5E9C"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lang w:val="ru-RU"/>
        </w:rPr>
        <w:t xml:space="preserve"> </w:t>
      </w:r>
      <w:r w:rsidRPr="00FF5E9C">
        <w:rPr>
          <w:rFonts w:ascii="Times New Roman" w:hAnsi="Times New Roman" w:cs="Times New Roman"/>
          <w:b/>
          <w:i/>
          <w:lang w:val="ru-RU"/>
        </w:rPr>
        <w:t>Тема 3. Язык и история. Что такое язык?</w:t>
      </w:r>
    </w:p>
    <w:p w:rsid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 Как в языке народа отражается его история? Язык как инструмент культуры. Важность коммуникации между людьми. Языки народов мира, их взаимосвязь. </w:t>
      </w:r>
    </w:p>
    <w:p w:rsidR="00C623BE" w:rsidRPr="00FF5E9C"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4. Русский язык</w:t>
      </w:r>
      <w:r w:rsidRPr="00FF5E9C">
        <w:rPr>
          <w:rFonts w:ascii="Times New Roman" w:hAnsi="Times New Roman" w:cs="Times New Roman"/>
          <w:b/>
          <w:i/>
        </w:rPr>
        <w:t> </w:t>
      </w:r>
      <w:r w:rsidRPr="00FF5E9C">
        <w:rPr>
          <w:rFonts w:ascii="Times New Roman" w:hAnsi="Times New Roman" w:cs="Times New Roman"/>
          <w:b/>
          <w:i/>
          <w:lang w:val="ru-RU"/>
        </w:rPr>
        <w:t>— язык общения и язык возможностей.</w:t>
      </w:r>
      <w:r w:rsidRPr="00FF5E9C">
        <w:rPr>
          <w:rFonts w:ascii="Times New Roman" w:hAnsi="Times New Roman" w:cs="Times New Roman"/>
          <w:lang w:val="ru-RU"/>
        </w:rPr>
        <w:t xml:space="preserve"> </w:t>
      </w:r>
    </w:p>
    <w:p w:rsid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Русский язык</w:t>
      </w:r>
      <w:r w:rsidRPr="00FF5E9C">
        <w:rPr>
          <w:rFonts w:ascii="Times New Roman" w:hAnsi="Times New Roman" w:cs="Times New Roman"/>
        </w:rPr>
        <w:t> </w:t>
      </w:r>
      <w:r w:rsidRPr="00FF5E9C">
        <w:rPr>
          <w:rFonts w:ascii="Times New Roman" w:hAnsi="Times New Roman" w:cs="Times New Roman"/>
          <w:lang w:val="ru-RU"/>
        </w:rPr>
        <w:t xml:space="preserve"> — основа российской культуры. Как складывался русский язык: вклад народов России в его развитие. Русский язык как </w:t>
      </w:r>
      <w:proofErr w:type="spellStart"/>
      <w:r w:rsidRPr="00FF5E9C">
        <w:rPr>
          <w:rFonts w:ascii="Times New Roman" w:hAnsi="Times New Roman" w:cs="Times New Roman"/>
          <w:lang w:val="ru-RU"/>
        </w:rPr>
        <w:t>культурообразующий</w:t>
      </w:r>
      <w:proofErr w:type="spellEnd"/>
      <w:r w:rsidRPr="00FF5E9C">
        <w:rPr>
          <w:rFonts w:ascii="Times New Roman" w:hAnsi="Times New Roman" w:cs="Times New Roman"/>
          <w:lang w:val="ru-RU"/>
        </w:rPr>
        <w:t xml:space="preserve"> проект и язык межнационального общения. Важность общего языка для всех народов России. Возможности, которые даёт русский язык. </w:t>
      </w:r>
    </w:p>
    <w:p w:rsidR="00C623BE" w:rsidRPr="00FF5E9C"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5. Истоки родной культуры. </w:t>
      </w:r>
    </w:p>
    <w:p w:rsid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Что такое культура. Культура и природа. Роль культуры в жизни общества. Многообразие культур и его причины. Единство культурного пространства России. </w:t>
      </w:r>
    </w:p>
    <w:p w:rsidR="00C623BE" w:rsidRPr="00FF5E9C" w:rsidRDefault="00C623BE" w:rsidP="00C623BE">
      <w:pPr>
        <w:autoSpaceDE w:val="0"/>
        <w:autoSpaceDN w:val="0"/>
        <w:spacing w:after="0"/>
        <w:jc w:val="both"/>
        <w:rPr>
          <w:rFonts w:ascii="Times New Roman" w:hAnsi="Times New Roman" w:cs="Times New Roman"/>
          <w:lang w:val="ru-RU"/>
        </w:rPr>
      </w:pPr>
    </w:p>
    <w:p w:rsidR="00C623BE"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6. Материальная культура.</w:t>
      </w:r>
      <w:r w:rsidRPr="00FF5E9C">
        <w:rPr>
          <w:rFonts w:ascii="Times New Roman" w:hAnsi="Times New Roman" w:cs="Times New Roman"/>
          <w:lang w:val="ru-RU"/>
        </w:rPr>
        <w:t xml:space="preserve"> Материальная культура: архитектура, одежда, пища, транспорт, техника. Связь между материальной культурой и духовно-нравственными ценностями общества. </w:t>
      </w:r>
    </w:p>
    <w:p w:rsidR="00C623BE"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7. Духовная культура.</w:t>
      </w:r>
      <w:r w:rsidRPr="00FF5E9C">
        <w:rPr>
          <w:rFonts w:ascii="Times New Roman" w:hAnsi="Times New Roman" w:cs="Times New Roman"/>
          <w:lang w:val="ru-RU"/>
        </w:rPr>
        <w:t xml:space="preserve"> </w:t>
      </w:r>
    </w:p>
    <w:p w:rsidR="00C623BE"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Духовно-нравственная культура. Искусство, наука, духовность. Мораль, нравственность, ценности. Художественное осмысление мира. Символ и знак. Духовная культура как реализация ценностей. </w:t>
      </w:r>
    </w:p>
    <w:p w:rsidR="00C623BE"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8. Культура и религия.</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 Религия и культура. Что такое религия, её роль в жизни общества и человека. Государствообразующие религии России. Единство ценностей в религиях России.</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9. Культура и образование</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Зачем нужно учиться? Культура как способ получения нужных знаний. Образование как ключ к социализации и духовно-нравственному развитию человека.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10. Многообразие культур России (практическое занятие)</w:t>
      </w:r>
      <w:r w:rsidRPr="00FF5E9C">
        <w:rPr>
          <w:rFonts w:ascii="Times New Roman" w:hAnsi="Times New Roman" w:cs="Times New Roman"/>
          <w:lang w:val="ru-RU"/>
        </w:rPr>
        <w:t xml:space="preserve">. </w:t>
      </w:r>
    </w:p>
    <w:p w:rsid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Единство культур народов России. Что значит быть культурным человеком? Знание о культуре народов России.</w:t>
      </w:r>
    </w:p>
    <w:p w:rsidR="007C71E4" w:rsidRDefault="007C71E4" w:rsidP="00C623BE">
      <w:pPr>
        <w:autoSpaceDE w:val="0"/>
        <w:autoSpaceDN w:val="0"/>
        <w:spacing w:after="0"/>
        <w:jc w:val="both"/>
        <w:rPr>
          <w:rFonts w:ascii="Times New Roman" w:hAnsi="Times New Roman" w:cs="Times New Roman"/>
          <w:lang w:val="ru-RU"/>
        </w:rPr>
      </w:pPr>
    </w:p>
    <w:p w:rsidR="00C623BE" w:rsidRPr="00FF5E9C" w:rsidRDefault="00C623BE" w:rsidP="00C623BE">
      <w:pPr>
        <w:autoSpaceDE w:val="0"/>
        <w:autoSpaceDN w:val="0"/>
        <w:spacing w:after="0"/>
        <w:jc w:val="both"/>
        <w:rPr>
          <w:rFonts w:ascii="Times New Roman" w:hAnsi="Times New Roman" w:cs="Times New Roman"/>
          <w:lang w:val="ru-RU"/>
        </w:rPr>
      </w:pPr>
    </w:p>
    <w:p w:rsidR="00FF5E9C" w:rsidRPr="00FF5E9C" w:rsidRDefault="00FF5E9C" w:rsidP="007C71E4">
      <w:pPr>
        <w:autoSpaceDE w:val="0"/>
        <w:autoSpaceDN w:val="0"/>
        <w:spacing w:after="0"/>
        <w:jc w:val="center"/>
        <w:rPr>
          <w:rFonts w:ascii="Times New Roman" w:hAnsi="Times New Roman" w:cs="Times New Roman"/>
          <w:b/>
          <w:lang w:val="ru-RU"/>
        </w:rPr>
      </w:pPr>
      <w:r w:rsidRPr="00FF5E9C">
        <w:rPr>
          <w:rFonts w:ascii="Times New Roman" w:hAnsi="Times New Roman" w:cs="Times New Roman"/>
          <w:b/>
          <w:lang w:val="ru-RU"/>
        </w:rPr>
        <w:lastRenderedPageBreak/>
        <w:t>Тематический блок 2. «Семья и духовно-нравственные ценности»</w:t>
      </w:r>
    </w:p>
    <w:p w:rsidR="00FF5E9C" w:rsidRPr="00FF5E9C" w:rsidRDefault="00FF5E9C"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11. Семья</w:t>
      </w:r>
      <w:r w:rsidRPr="00FF5E9C">
        <w:rPr>
          <w:rFonts w:ascii="Times New Roman" w:hAnsi="Times New Roman" w:cs="Times New Roman"/>
          <w:b/>
          <w:i/>
        </w:rPr>
        <w:t> </w:t>
      </w:r>
      <w:r w:rsidRPr="00FF5E9C">
        <w:rPr>
          <w:rFonts w:ascii="Times New Roman" w:hAnsi="Times New Roman" w:cs="Times New Roman"/>
          <w:b/>
          <w:i/>
          <w:lang w:val="ru-RU"/>
        </w:rPr>
        <w:t xml:space="preserve"> — хранитель духовных ценностей.</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Семья</w:t>
      </w:r>
      <w:r w:rsidRPr="00FF5E9C">
        <w:rPr>
          <w:rFonts w:ascii="Times New Roman" w:hAnsi="Times New Roman" w:cs="Times New Roman"/>
        </w:rPr>
        <w:t> </w:t>
      </w:r>
      <w:r w:rsidRPr="00FF5E9C">
        <w:rPr>
          <w:rFonts w:ascii="Times New Roman" w:hAnsi="Times New Roman" w:cs="Times New Roman"/>
          <w:lang w:val="ru-RU"/>
        </w:rPr>
        <w:t xml:space="preserve"> — базовый элемент общества. Семейные ценности, традиции и культура. Помощь сиротам как духовно-нравственный долг человека.</w:t>
      </w:r>
    </w:p>
    <w:p w:rsidR="00C623BE"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12. Родина начинается с семьи.</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История семьи как часть истории народа, государства, человечества. Как связаны Родина и семья? Что такое Родина и Отечество?</w:t>
      </w:r>
    </w:p>
    <w:p w:rsidR="00C623BE"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13. Традиции семейного воспитания в России.</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Семейные традиции народов России. Межнациональные семьи. Семейное воспитание как трансляция ценностей.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14. Образ семьи в культуре народов России.</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Произведения устного поэтического творчества (сказки, поговорки и т. д.) о семье и семейных обязанностях. Семья в</w:t>
      </w:r>
      <w:r w:rsidRPr="00FF5E9C">
        <w:rPr>
          <w:rFonts w:ascii="Times New Roman" w:hAnsi="Times New Roman" w:cs="Times New Roman"/>
        </w:rPr>
        <w:t> </w:t>
      </w:r>
      <w:r w:rsidRPr="00FF5E9C">
        <w:rPr>
          <w:rFonts w:ascii="Times New Roman" w:hAnsi="Times New Roman" w:cs="Times New Roman"/>
          <w:lang w:val="ru-RU"/>
        </w:rPr>
        <w:t xml:space="preserve"> литературе и произведениях разных видов искусства.</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 Тема 15. Труд в истории семьи.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Социальные роли в истории семьи. Роль домашнего труда. Роль нравственных норм в благополучии семьи. </w:t>
      </w:r>
    </w:p>
    <w:p w:rsidR="00C623BE" w:rsidRDefault="00C623BE" w:rsidP="00C623BE">
      <w:pPr>
        <w:autoSpaceDE w:val="0"/>
        <w:autoSpaceDN w:val="0"/>
        <w:spacing w:after="0"/>
        <w:jc w:val="both"/>
        <w:rPr>
          <w:rFonts w:ascii="Times New Roman" w:hAnsi="Times New Roman" w:cs="Times New Roman"/>
          <w:b/>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lang w:val="ru-RU"/>
        </w:rPr>
        <w:t>Тема 16. Семья в современном мире (практическое занятие).</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Рассказ о своей семье (с использованием фотографий, книг, писем и др.). Семейное древо. Семейные традиции. </w:t>
      </w:r>
    </w:p>
    <w:p w:rsidR="00FF5E9C" w:rsidRPr="00FF5E9C" w:rsidRDefault="00FF5E9C" w:rsidP="00C623BE">
      <w:pPr>
        <w:autoSpaceDE w:val="0"/>
        <w:autoSpaceDN w:val="0"/>
        <w:spacing w:after="0"/>
        <w:jc w:val="both"/>
        <w:rPr>
          <w:rFonts w:ascii="Times New Roman" w:hAnsi="Times New Roman" w:cs="Times New Roman"/>
          <w:lang w:val="ru-RU"/>
        </w:rPr>
      </w:pPr>
    </w:p>
    <w:p w:rsidR="00FF5E9C" w:rsidRPr="00FF5E9C" w:rsidRDefault="00FF5E9C" w:rsidP="007C71E4">
      <w:pPr>
        <w:autoSpaceDE w:val="0"/>
        <w:autoSpaceDN w:val="0"/>
        <w:spacing w:after="0"/>
        <w:jc w:val="center"/>
        <w:rPr>
          <w:rFonts w:ascii="Times New Roman" w:hAnsi="Times New Roman" w:cs="Times New Roman"/>
          <w:lang w:val="ru-RU"/>
        </w:rPr>
      </w:pPr>
      <w:r w:rsidRPr="00FF5E9C">
        <w:rPr>
          <w:rFonts w:ascii="Times New Roman" w:hAnsi="Times New Roman" w:cs="Times New Roman"/>
          <w:b/>
          <w:lang w:val="ru-RU"/>
        </w:rPr>
        <w:t>Тематический блок 3. «Духовно-нравственное богатство личности»</w:t>
      </w:r>
    </w:p>
    <w:p w:rsidR="00FF5E9C" w:rsidRPr="00FF5E9C" w:rsidRDefault="00FF5E9C" w:rsidP="00C623BE">
      <w:pPr>
        <w:autoSpaceDE w:val="0"/>
        <w:autoSpaceDN w:val="0"/>
        <w:spacing w:after="0"/>
        <w:jc w:val="both"/>
        <w:rPr>
          <w:rFonts w:ascii="Times New Roman" w:hAnsi="Times New Roman" w:cs="Times New Roman"/>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17. Личность</w:t>
      </w:r>
      <w:r w:rsidRPr="00FF5E9C">
        <w:rPr>
          <w:rFonts w:ascii="Times New Roman" w:hAnsi="Times New Roman" w:cs="Times New Roman"/>
          <w:b/>
          <w:i/>
        </w:rPr>
        <w:t> </w:t>
      </w:r>
      <w:r w:rsidRPr="00FF5E9C">
        <w:rPr>
          <w:rFonts w:ascii="Times New Roman" w:hAnsi="Times New Roman" w:cs="Times New Roman"/>
          <w:b/>
          <w:i/>
          <w:lang w:val="ru-RU"/>
        </w:rPr>
        <w:t xml:space="preserve"> — общество</w:t>
      </w:r>
      <w:r w:rsidRPr="00FF5E9C">
        <w:rPr>
          <w:rFonts w:ascii="Times New Roman" w:hAnsi="Times New Roman" w:cs="Times New Roman"/>
          <w:b/>
          <w:i/>
        </w:rPr>
        <w:t> </w:t>
      </w:r>
      <w:r w:rsidRPr="00FF5E9C">
        <w:rPr>
          <w:rFonts w:ascii="Times New Roman" w:hAnsi="Times New Roman" w:cs="Times New Roman"/>
          <w:b/>
          <w:i/>
          <w:lang w:val="ru-RU"/>
        </w:rPr>
        <w:t xml:space="preserve"> — культура.</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Что делает человека человеком? Почему человек не может жить вне общества. Связь между обществом и культурой как реализация духовно-нравственных ценностей. 12 Примерная рабочая программа</w:t>
      </w:r>
    </w:p>
    <w:p w:rsidR="00C623BE"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18. Духовный мир человека.</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Человек</w:t>
      </w:r>
      <w:r w:rsidRPr="00FF5E9C">
        <w:rPr>
          <w:rFonts w:ascii="Times New Roman" w:hAnsi="Times New Roman" w:cs="Times New Roman"/>
        </w:rPr>
        <w:t> </w:t>
      </w:r>
      <w:r w:rsidRPr="00FF5E9C">
        <w:rPr>
          <w:rFonts w:ascii="Times New Roman" w:hAnsi="Times New Roman" w:cs="Times New Roman"/>
          <w:lang w:val="ru-RU"/>
        </w:rPr>
        <w:t xml:space="preserve">— творец культуры. Культура как духовный мир человека. Мораль. Нравственность. Патриотизм. Реализация ценностей в культуре. Творчество: что это такое? Границы творчества. Традиции и новации в культуре. Границы культур. Созидательный труд. Важность труда как творческой деятельности, как реализации.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19. Личность и духовно-нравственные ценности.</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Мораль и нравственность в жизни человека. Взаимопомощь, сострадание, милосердие, любовь, дружба, коллективизм, патриотизм, любовь к близким. </w:t>
      </w:r>
    </w:p>
    <w:p w:rsidR="00FF5E9C" w:rsidRPr="00FF5E9C" w:rsidRDefault="00FF5E9C" w:rsidP="00C623BE">
      <w:pPr>
        <w:autoSpaceDE w:val="0"/>
        <w:autoSpaceDN w:val="0"/>
        <w:spacing w:after="0"/>
        <w:jc w:val="both"/>
        <w:rPr>
          <w:rFonts w:ascii="Times New Roman" w:hAnsi="Times New Roman" w:cs="Times New Roman"/>
          <w:lang w:val="ru-RU"/>
        </w:rPr>
      </w:pPr>
    </w:p>
    <w:p w:rsidR="00FF5E9C" w:rsidRPr="00FF5E9C" w:rsidRDefault="00FF5E9C" w:rsidP="007C71E4">
      <w:pPr>
        <w:autoSpaceDE w:val="0"/>
        <w:autoSpaceDN w:val="0"/>
        <w:spacing w:after="0"/>
        <w:jc w:val="center"/>
        <w:rPr>
          <w:rFonts w:ascii="Times New Roman" w:hAnsi="Times New Roman" w:cs="Times New Roman"/>
          <w:b/>
          <w:lang w:val="ru-RU"/>
        </w:rPr>
      </w:pPr>
      <w:r w:rsidRPr="00FF5E9C">
        <w:rPr>
          <w:rFonts w:ascii="Times New Roman" w:hAnsi="Times New Roman" w:cs="Times New Roman"/>
          <w:b/>
          <w:lang w:val="ru-RU"/>
        </w:rPr>
        <w:t>Тематический блок 4. «Культурное единство России»</w:t>
      </w:r>
    </w:p>
    <w:p w:rsidR="00FF5E9C" w:rsidRPr="00FF5E9C" w:rsidRDefault="00FF5E9C" w:rsidP="00C623BE">
      <w:pPr>
        <w:autoSpaceDE w:val="0"/>
        <w:autoSpaceDN w:val="0"/>
        <w:spacing w:after="0"/>
        <w:jc w:val="both"/>
        <w:rPr>
          <w:rFonts w:ascii="Times New Roman" w:hAnsi="Times New Roman" w:cs="Times New Roman"/>
          <w:b/>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20. Историческая память как духовно-нравственная ценность.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Что такое история и почему она важна? История семьи</w:t>
      </w:r>
      <w:r w:rsidRPr="00FF5E9C">
        <w:rPr>
          <w:rFonts w:ascii="Times New Roman" w:hAnsi="Times New Roman" w:cs="Times New Roman"/>
        </w:rPr>
        <w:t> </w:t>
      </w:r>
      <w:r w:rsidRPr="00FF5E9C">
        <w:rPr>
          <w:rFonts w:ascii="Times New Roman" w:hAnsi="Times New Roman" w:cs="Times New Roman"/>
          <w:lang w:val="ru-RU"/>
        </w:rPr>
        <w:t xml:space="preserve"> — часть истории народа, государства, человечества. Важность исторической памяти, недопустимость её фальсификации. Преемственность поколений.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21. Литература как язык культуры.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Литература как художественное осмысление действительности. От сказки к роману. Зачем нужны литературные произведения? Внутренний мир человека и его духовность.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b/>
          <w:i/>
          <w:lang w:val="ru-RU"/>
        </w:rPr>
      </w:pPr>
      <w:r w:rsidRPr="00FF5E9C">
        <w:rPr>
          <w:rFonts w:ascii="Times New Roman" w:hAnsi="Times New Roman" w:cs="Times New Roman"/>
          <w:b/>
          <w:i/>
          <w:lang w:val="ru-RU"/>
        </w:rPr>
        <w:t xml:space="preserve">Тема 22. Взаимовлияние культур.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lastRenderedPageBreak/>
        <w:t xml:space="preserve">Взаимодействие культур. </w:t>
      </w:r>
      <w:proofErr w:type="spellStart"/>
      <w:r w:rsidRPr="00FF5E9C">
        <w:rPr>
          <w:rFonts w:ascii="Times New Roman" w:hAnsi="Times New Roman" w:cs="Times New Roman"/>
          <w:lang w:val="ru-RU"/>
        </w:rPr>
        <w:t>Межпоколенная</w:t>
      </w:r>
      <w:proofErr w:type="spellEnd"/>
      <w:r w:rsidRPr="00FF5E9C">
        <w:rPr>
          <w:rFonts w:ascii="Times New Roman" w:hAnsi="Times New Roman" w:cs="Times New Roman"/>
          <w:lang w:val="ru-RU"/>
        </w:rPr>
        <w:t xml:space="preserve"> и межкультурная трансляция. Обмен ценностными установками и идеями. Примеры межкультурной коммуникации как способ формирования общих духовно-нравственных ценностей.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23. Духовно-нравственные ценности российского народа.</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24. Регионы России: культурное многообразие.</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 Исторические и социальные причины культурного разнообразия. Каждый регион уникален. Малая Родина</w:t>
      </w:r>
      <w:r w:rsidRPr="00FF5E9C">
        <w:rPr>
          <w:rFonts w:ascii="Times New Roman" w:hAnsi="Times New Roman" w:cs="Times New Roman"/>
        </w:rPr>
        <w:t> </w:t>
      </w:r>
      <w:r w:rsidRPr="00FF5E9C">
        <w:rPr>
          <w:rFonts w:ascii="Times New Roman" w:hAnsi="Times New Roman" w:cs="Times New Roman"/>
          <w:lang w:val="ru-RU"/>
        </w:rPr>
        <w:t xml:space="preserve"> — часть общего Отечества.</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25. Праздники в культуре народов России.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Что такое праздник? Почему праздники важны. Праздничные традиции в России. Народные праздники как память культуры, как воплощение духовно-нравственных идеалов.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26. Памятники архитектуры в культуре народов России.</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 Памятники как часть культуры: исторические, художественные, архитектурные. Культура как память. Музеи. Храмы. Дворцы. Исторические здания как свидетели истории. Архитектура и духовно-нравственные ценности народов России.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27. Музыкальная культура народов России.</w:t>
      </w: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Музыка. Музыкальные произведения. Музыка как форма выражения эмоциональных связей между людьми. Народные инструменты. История народа в его музыке и инструментах.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28. Изобразительное искусство народов России.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Художественная реальность. Скульптура: от религиозных сюжетов к современному искусству. Храмовые росписи и фольклорные орнаменты. Живопись, графика. Выдающиеся художники разных народов России.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Тема 29. Фольклор и литература народов России.</w:t>
      </w:r>
      <w:r w:rsidRPr="00FF5E9C">
        <w:rPr>
          <w:rFonts w:ascii="Times New Roman" w:hAnsi="Times New Roman" w:cs="Times New Roman"/>
          <w:lang w:val="ru-RU"/>
        </w:rPr>
        <w:t xml:space="preserve"> </w:t>
      </w:r>
    </w:p>
    <w:p w:rsidR="00C623BE"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Пословицы и поговорки. Эпос и сказка. Фольклор как отражение истории народа и его ценностей, морали и нравственности. Национальная литература. Богатство культуры народа в</w:t>
      </w:r>
      <w:r w:rsidRPr="00FF5E9C">
        <w:rPr>
          <w:rFonts w:ascii="Times New Roman" w:hAnsi="Times New Roman" w:cs="Times New Roman"/>
        </w:rPr>
        <w:t> </w:t>
      </w:r>
      <w:r w:rsidRPr="00FF5E9C">
        <w:rPr>
          <w:rFonts w:ascii="Times New Roman" w:hAnsi="Times New Roman" w:cs="Times New Roman"/>
          <w:lang w:val="ru-RU"/>
        </w:rPr>
        <w:t xml:space="preserve"> его литературе.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30. Бытовые традиции народов России: пища, одежда, дом (практическое занятие). </w:t>
      </w:r>
      <w:r w:rsidRPr="00FF5E9C">
        <w:rPr>
          <w:rFonts w:ascii="Times New Roman" w:hAnsi="Times New Roman" w:cs="Times New Roman"/>
          <w:lang w:val="ru-RU"/>
        </w:rPr>
        <w:t>Рассказ о бытовых традициях своей семьи, народа, региона. Доклад с использованием разнообразного зрительного ряда и других источников.</w:t>
      </w:r>
    </w:p>
    <w:p w:rsidR="00C623BE"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lang w:val="ru-RU"/>
        </w:rPr>
        <w:t xml:space="preserve"> </w:t>
      </w:r>
    </w:p>
    <w:p w:rsidR="00FF5E9C" w:rsidRPr="00FF5E9C" w:rsidRDefault="00FF5E9C" w:rsidP="00C623BE">
      <w:pPr>
        <w:autoSpaceDE w:val="0"/>
        <w:autoSpaceDN w:val="0"/>
        <w:spacing w:after="0"/>
        <w:jc w:val="both"/>
        <w:rPr>
          <w:rFonts w:ascii="Times New Roman" w:hAnsi="Times New Roman" w:cs="Times New Roman"/>
          <w:lang w:val="ru-RU"/>
        </w:rPr>
      </w:pPr>
      <w:r w:rsidRPr="00FF5E9C">
        <w:rPr>
          <w:rFonts w:ascii="Times New Roman" w:hAnsi="Times New Roman" w:cs="Times New Roman"/>
          <w:b/>
          <w:i/>
          <w:lang w:val="ru-RU"/>
        </w:rPr>
        <w:t xml:space="preserve">Тема 31. Культурная карта России (практическое занятие). </w:t>
      </w:r>
      <w:r w:rsidRPr="00FF5E9C">
        <w:rPr>
          <w:rFonts w:ascii="Times New Roman" w:hAnsi="Times New Roman" w:cs="Times New Roman"/>
          <w:lang w:val="ru-RU"/>
        </w:rPr>
        <w:t xml:space="preserve">География культур России. Россия как культурная карта. Описание регионов в соответствии с их особенностями. </w:t>
      </w:r>
    </w:p>
    <w:p w:rsidR="00C623BE" w:rsidRDefault="00C623BE" w:rsidP="00C623BE">
      <w:pPr>
        <w:autoSpaceDE w:val="0"/>
        <w:autoSpaceDN w:val="0"/>
        <w:spacing w:after="0"/>
        <w:jc w:val="both"/>
        <w:rPr>
          <w:rFonts w:ascii="Times New Roman" w:hAnsi="Times New Roman" w:cs="Times New Roman"/>
          <w:b/>
          <w:i/>
          <w:lang w:val="ru-RU"/>
        </w:rPr>
      </w:pPr>
    </w:p>
    <w:p w:rsidR="00FF5E9C" w:rsidRPr="00FF5E9C" w:rsidRDefault="00FF5E9C" w:rsidP="00C623BE">
      <w:pPr>
        <w:autoSpaceDE w:val="0"/>
        <w:autoSpaceDN w:val="0"/>
        <w:spacing w:after="0"/>
        <w:jc w:val="both"/>
        <w:rPr>
          <w:rFonts w:ascii="Times New Roman" w:eastAsia="Times New Roman" w:hAnsi="Times New Roman" w:cs="Times New Roman"/>
          <w:bCs/>
          <w:color w:val="000000"/>
          <w:lang w:val="ru-RU"/>
        </w:rPr>
      </w:pPr>
      <w:r w:rsidRPr="00FF5E9C">
        <w:rPr>
          <w:rFonts w:ascii="Times New Roman" w:hAnsi="Times New Roman" w:cs="Times New Roman"/>
          <w:b/>
          <w:i/>
          <w:lang w:val="ru-RU"/>
        </w:rPr>
        <w:t>Тема 32. Единство страны</w:t>
      </w:r>
      <w:r w:rsidRPr="00FF5E9C">
        <w:rPr>
          <w:rFonts w:ascii="Times New Roman" w:hAnsi="Times New Roman" w:cs="Times New Roman"/>
          <w:b/>
          <w:i/>
        </w:rPr>
        <w:t> </w:t>
      </w:r>
      <w:r w:rsidRPr="00FF5E9C">
        <w:rPr>
          <w:rFonts w:ascii="Times New Roman" w:hAnsi="Times New Roman" w:cs="Times New Roman"/>
          <w:b/>
          <w:i/>
          <w:lang w:val="ru-RU"/>
        </w:rPr>
        <w:t>— залог будущего России.</w:t>
      </w:r>
      <w:r w:rsidRPr="00FF5E9C">
        <w:rPr>
          <w:rFonts w:ascii="Times New Roman" w:hAnsi="Times New Roman" w:cs="Times New Roman"/>
          <w:lang w:val="ru-RU"/>
        </w:rPr>
        <w:t xml:space="preserve"> Россия</w:t>
      </w:r>
      <w:r w:rsidRPr="00FF5E9C">
        <w:rPr>
          <w:rFonts w:ascii="Times New Roman" w:hAnsi="Times New Roman" w:cs="Times New Roman"/>
        </w:rPr>
        <w:t> </w:t>
      </w:r>
      <w:r w:rsidRPr="00FF5E9C">
        <w:rPr>
          <w:rFonts w:ascii="Times New Roman" w:hAnsi="Times New Roman" w:cs="Times New Roman"/>
          <w:lang w:val="ru-RU"/>
        </w:rPr>
        <w:t xml:space="preserve">— единая страна. Русский мир. Общая история, сходство культурных традиций, единые духовно-нравственные ценности народов </w:t>
      </w:r>
    </w:p>
    <w:p w:rsidR="00FF5E9C" w:rsidRPr="00FF5E9C" w:rsidRDefault="00FF5E9C" w:rsidP="00C623BE">
      <w:pPr>
        <w:jc w:val="both"/>
        <w:rPr>
          <w:rFonts w:ascii="Times New Roman" w:hAnsi="Times New Roman" w:cs="Times New Roman"/>
          <w:lang w:val="ru-RU"/>
        </w:rPr>
      </w:pPr>
    </w:p>
    <w:p w:rsidR="00FF5E9C" w:rsidRPr="00FF5E9C" w:rsidRDefault="00FF5E9C" w:rsidP="00FF5E9C">
      <w:pPr>
        <w:jc w:val="both"/>
        <w:rPr>
          <w:rFonts w:ascii="Times New Roman" w:hAnsi="Times New Roman" w:cs="Times New Roman"/>
          <w:lang w:val="ru-RU"/>
        </w:rPr>
        <w:sectPr w:rsidR="00FF5E9C" w:rsidRPr="00FF5E9C" w:rsidSect="00FF5E9C">
          <w:pgSz w:w="11900" w:h="16840"/>
          <w:pgMar w:top="567" w:right="644" w:bottom="993" w:left="993" w:header="720" w:footer="720" w:gutter="0"/>
          <w:cols w:space="720" w:equalWidth="0">
            <w:col w:w="10257" w:space="0"/>
          </w:cols>
          <w:docGrid w:linePitch="360"/>
        </w:sectPr>
      </w:pPr>
    </w:p>
    <w:p w:rsidR="007C71E4" w:rsidRDefault="007C71E4" w:rsidP="00C623BE">
      <w:pPr>
        <w:spacing w:after="0"/>
        <w:ind w:firstLine="720"/>
        <w:rPr>
          <w:rFonts w:ascii="Times New Roman" w:eastAsia="Times New Roman" w:hAnsi="Times New Roman" w:cs="Times New Roman"/>
          <w:b/>
          <w:lang w:val="ru-RU"/>
        </w:rPr>
      </w:pPr>
    </w:p>
    <w:p w:rsidR="00C623BE" w:rsidRPr="007C71E4" w:rsidRDefault="00C623BE" w:rsidP="007C71E4">
      <w:pPr>
        <w:spacing w:after="0"/>
        <w:ind w:firstLine="720"/>
        <w:rPr>
          <w:rFonts w:ascii="Times New Roman" w:eastAsia="Times New Roman" w:hAnsi="Times New Roman" w:cs="Times New Roman"/>
          <w:b/>
          <w:lang w:val="ru-RU"/>
        </w:rPr>
      </w:pPr>
      <w:r w:rsidRPr="00FF5E9C">
        <w:rPr>
          <w:rFonts w:ascii="Times New Roman" w:eastAsia="Times New Roman" w:hAnsi="Times New Roman" w:cs="Times New Roman"/>
          <w:b/>
          <w:lang w:val="ru-RU"/>
        </w:rPr>
        <w:t>2. ПЛАНИРУЕМЫЕ РЕЗУЛЬТАТЫ ОСВОЕНИЯ УЧЕБНОГО ПРЕДМЕТА</w:t>
      </w:r>
    </w:p>
    <w:p w:rsidR="00C623BE" w:rsidRPr="00C623BE" w:rsidRDefault="00C623BE" w:rsidP="00C623BE">
      <w:pPr>
        <w:autoSpaceDE w:val="0"/>
        <w:autoSpaceDN w:val="0"/>
        <w:spacing w:after="0"/>
        <w:jc w:val="both"/>
        <w:rPr>
          <w:rFonts w:ascii="Times New Roman" w:hAnsi="Times New Roman" w:cs="Times New Roman"/>
          <w:lang w:val="ru-RU"/>
        </w:rPr>
      </w:pPr>
      <w:r w:rsidRPr="00C623BE">
        <w:rPr>
          <w:rFonts w:ascii="Times New Roman" w:eastAsia="Times New Roman" w:hAnsi="Times New Roman" w:cs="Times New Roman"/>
          <w:b/>
          <w:color w:val="000000"/>
          <w:lang w:val="ru-RU"/>
        </w:rPr>
        <w:t>Личностные результаты</w:t>
      </w:r>
    </w:p>
    <w:p w:rsidR="007C71E4" w:rsidRDefault="00C623BE" w:rsidP="007C71E4">
      <w:pPr>
        <w:spacing w:after="0"/>
        <w:ind w:firstLine="720"/>
        <w:jc w:val="both"/>
        <w:rPr>
          <w:rFonts w:ascii="Times New Roman" w:hAnsi="Times New Roman" w:cs="Times New Roman"/>
          <w:lang w:val="ru-RU"/>
        </w:rPr>
      </w:pPr>
      <w:r w:rsidRPr="007C71E4">
        <w:rPr>
          <w:rFonts w:ascii="Times New Roman" w:hAnsi="Times New Roman" w:cs="Times New Roman"/>
          <w:lang w:val="ru-RU"/>
        </w:rPr>
        <w:t>Планируемые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w:t>
      </w:r>
    </w:p>
    <w:p w:rsidR="00C623BE" w:rsidRPr="007C71E4" w:rsidRDefault="00C623BE" w:rsidP="007C71E4">
      <w:pPr>
        <w:spacing w:after="0"/>
        <w:ind w:firstLine="720"/>
        <w:jc w:val="both"/>
        <w:rPr>
          <w:rFonts w:ascii="Times New Roman" w:hAnsi="Times New Roman" w:cs="Times New Roman"/>
          <w:lang w:val="ru-RU"/>
        </w:rPr>
      </w:pPr>
      <w:r w:rsidRPr="007C71E4">
        <w:rPr>
          <w:rFonts w:ascii="Times New Roman" w:hAnsi="Times New Roman" w:cs="Times New Roman"/>
          <w:lang w:val="ru-RU"/>
        </w:rPr>
        <w:t>Личностные результаты освоения курса достигаются в единстве учебной и воспитательной деятельности.</w:t>
      </w:r>
    </w:p>
    <w:p w:rsidR="00C623BE" w:rsidRPr="004C3C4F" w:rsidRDefault="00C623BE" w:rsidP="007C71E4">
      <w:pPr>
        <w:spacing w:after="0"/>
        <w:jc w:val="both"/>
        <w:rPr>
          <w:rFonts w:ascii="Times New Roman" w:hAnsi="Times New Roman" w:cs="Times New Roman"/>
          <w:lang w:val="ru-RU"/>
        </w:rPr>
      </w:pPr>
      <w:r w:rsidRPr="004C3C4F">
        <w:rPr>
          <w:rFonts w:ascii="Times New Roman" w:hAnsi="Times New Roman" w:cs="Times New Roman"/>
          <w:lang w:val="ru-RU"/>
        </w:rPr>
        <w:t xml:space="preserve">Личностные результаты освоения курса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w:t>
      </w:r>
      <w:r w:rsidRPr="004C3C4F">
        <w:rPr>
          <w:rFonts w:ascii="Times New Roman" w:hAnsi="Times New Roman" w:cs="Times New Roman"/>
          <w:lang w:val="ru-RU"/>
        </w:rPr>
        <w:br/>
        <w:t xml:space="preserve">целенаправленной социально значимой деятельности; </w:t>
      </w:r>
      <w:proofErr w:type="spellStart"/>
      <w:r w:rsidRPr="004C3C4F">
        <w:rPr>
          <w:rFonts w:ascii="Times New Roman" w:hAnsi="Times New Roman" w:cs="Times New Roman"/>
          <w:lang w:val="ru-RU"/>
        </w:rPr>
        <w:t>сформированность</w:t>
      </w:r>
      <w:proofErr w:type="spellEnd"/>
      <w:r w:rsidRPr="004C3C4F">
        <w:rPr>
          <w:rFonts w:ascii="Times New Roman" w:hAnsi="Times New Roman" w:cs="Times New Roman"/>
          <w:lang w:val="ru-RU"/>
        </w:rPr>
        <w:t xml:space="preserve"> внутренней позиции личности как особого ценностного отношения к себе, окружающим людям и жизни в целом.</w:t>
      </w:r>
    </w:p>
    <w:p w:rsidR="007C71E4" w:rsidRPr="007C71E4" w:rsidRDefault="00C623BE" w:rsidP="007C71E4">
      <w:pPr>
        <w:spacing w:after="0"/>
        <w:jc w:val="both"/>
        <w:rPr>
          <w:rFonts w:ascii="Times New Roman" w:hAnsi="Times New Roman" w:cs="Times New Roman"/>
          <w:b/>
          <w:lang w:val="ru-RU"/>
        </w:rPr>
      </w:pPr>
      <w:r w:rsidRPr="004C3C4F">
        <w:rPr>
          <w:rFonts w:ascii="Times New Roman" w:hAnsi="Times New Roman" w:cs="Times New Roman"/>
          <w:lang w:val="ru-RU"/>
        </w:rPr>
        <w:tab/>
      </w:r>
      <w:r w:rsidRPr="004C3C4F">
        <w:rPr>
          <w:rFonts w:ascii="Times New Roman" w:hAnsi="Times New Roman" w:cs="Times New Roman"/>
          <w:b/>
          <w:lang w:val="ru-RU"/>
        </w:rPr>
        <w:t>1. Патриотическое воспитание</w:t>
      </w:r>
    </w:p>
    <w:p w:rsidR="00C623BE" w:rsidRPr="007C71E4" w:rsidRDefault="00C623BE" w:rsidP="007C71E4">
      <w:pPr>
        <w:spacing w:after="0"/>
        <w:jc w:val="both"/>
        <w:rPr>
          <w:rFonts w:ascii="Times New Roman" w:hAnsi="Times New Roman" w:cs="Times New Roman"/>
          <w:lang w:val="ru-RU"/>
        </w:rPr>
      </w:pPr>
      <w:r w:rsidRPr="007C71E4">
        <w:rPr>
          <w:rFonts w:ascii="Times New Roman" w:hAnsi="Times New Roman" w:cs="Times New Roman"/>
          <w:lang w:val="ru-RU"/>
        </w:rPr>
        <w:tab/>
        <w:t xml:space="preserve">Самоопределение (личностное, профессиональное, жизненное): </w:t>
      </w:r>
      <w:proofErr w:type="spellStart"/>
      <w:r w:rsidRPr="007C71E4">
        <w:rPr>
          <w:rFonts w:ascii="Times New Roman" w:hAnsi="Times New Roman" w:cs="Times New Roman"/>
          <w:lang w:val="ru-RU"/>
        </w:rPr>
        <w:t>сформированность</w:t>
      </w:r>
      <w:proofErr w:type="spellEnd"/>
      <w:r w:rsidRPr="007C71E4">
        <w:rPr>
          <w:rFonts w:ascii="Times New Roman" w:hAnsi="Times New Roman" w:cs="Times New Roman"/>
          <w:lang w:val="ru-RU"/>
        </w:rPr>
        <w:t xml:space="preserve"> российской гражданской идентичности: патриотизма, уважения к Отечеству, прошлому и настоящему многонационального народа России через представления об исторической роли культур народов России, традиционных религий, духовно-нравственных ценностей в становлении российской государственности.</w:t>
      </w:r>
    </w:p>
    <w:p w:rsidR="007C71E4" w:rsidRPr="007C71E4" w:rsidRDefault="00C623BE" w:rsidP="007C71E4">
      <w:pPr>
        <w:spacing w:after="0"/>
        <w:jc w:val="both"/>
        <w:rPr>
          <w:rFonts w:ascii="Times New Roman" w:hAnsi="Times New Roman" w:cs="Times New Roman"/>
          <w:b/>
          <w:lang w:val="ru-RU"/>
        </w:rPr>
      </w:pPr>
      <w:r w:rsidRPr="007C71E4">
        <w:rPr>
          <w:rFonts w:ascii="Times New Roman" w:hAnsi="Times New Roman" w:cs="Times New Roman"/>
          <w:b/>
          <w:lang w:val="ru-RU"/>
        </w:rPr>
        <w:tab/>
      </w:r>
      <w:r w:rsidRPr="004C3C4F">
        <w:rPr>
          <w:rFonts w:ascii="Times New Roman" w:hAnsi="Times New Roman" w:cs="Times New Roman"/>
          <w:b/>
          <w:lang w:val="ru-RU"/>
        </w:rPr>
        <w:t xml:space="preserve">2. Гражданское воспитание </w:t>
      </w:r>
    </w:p>
    <w:p w:rsidR="00C623BE" w:rsidRPr="007C71E4" w:rsidRDefault="00C623BE" w:rsidP="007C71E4">
      <w:pPr>
        <w:spacing w:after="0"/>
        <w:jc w:val="both"/>
        <w:rPr>
          <w:rFonts w:ascii="Times New Roman" w:hAnsi="Times New Roman" w:cs="Times New Roman"/>
          <w:lang w:val="ru-RU"/>
        </w:rPr>
      </w:pPr>
      <w:r w:rsidRPr="004C3C4F">
        <w:rPr>
          <w:lang w:val="ru-RU"/>
        </w:rPr>
        <w:tab/>
        <w:t>Осознанность своей гражданской</w:t>
      </w:r>
      <w:r w:rsidRPr="00C623BE">
        <w:rPr>
          <w:rFonts w:eastAsia="Times New Roman"/>
          <w:lang w:val="ru-RU"/>
        </w:rPr>
        <w:t xml:space="preserve"> идентичности через знание истории, языка, культуры своего народа, своего края, основ культурного наследия народов России и человечества и знание основных норм морали, нравственных и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C623BE">
        <w:rPr>
          <w:rFonts w:eastAsia="Times New Roman"/>
          <w:lang w:val="ru-RU"/>
        </w:rPr>
        <w:t>потребительстве</w:t>
      </w:r>
      <w:proofErr w:type="spellEnd"/>
      <w:r w:rsidRPr="00C623BE">
        <w:rPr>
          <w:rFonts w:eastAsia="Times New Roman"/>
          <w:lang w:val="ru-RU"/>
        </w:rPr>
        <w:t xml:space="preserve">; </w:t>
      </w:r>
      <w:proofErr w:type="spellStart"/>
      <w:r w:rsidRPr="00C623BE">
        <w:rPr>
          <w:rFonts w:eastAsia="Times New Roman"/>
          <w:lang w:val="ru-RU"/>
        </w:rPr>
        <w:t>сформированность</w:t>
      </w:r>
      <w:proofErr w:type="spellEnd"/>
      <w:r w:rsidRPr="00C623BE">
        <w:rPr>
          <w:rFonts w:eastAsia="Times New Roman"/>
          <w:lang w:val="ru-RU"/>
        </w:rPr>
        <w:t xml:space="preserve"> понимания и принятия гуманистических, демократических и традиционных ценностей многонационального российского общества с помощью воспитания способности к духовному развитию, нравственному самосовершенствованию; воспитание </w:t>
      </w:r>
      <w:r w:rsidRPr="00C623BE">
        <w:rPr>
          <w:lang w:val="ru-RU"/>
        </w:rPr>
        <w:br/>
      </w:r>
      <w:r w:rsidRPr="00C623BE">
        <w:rPr>
          <w:rFonts w:eastAsia="Times New Roman"/>
          <w:lang w:val="ru-RU"/>
        </w:rPr>
        <w:t>веротерпимости, уважительного отношения к религиозным чувствам, взглядам людей или их отсутствию.</w:t>
      </w:r>
    </w:p>
    <w:p w:rsidR="007C71E4" w:rsidRDefault="00C623BE" w:rsidP="007C71E4">
      <w:pPr>
        <w:spacing w:after="0"/>
        <w:jc w:val="both"/>
        <w:rPr>
          <w:rFonts w:ascii="Times New Roman" w:hAnsi="Times New Roman" w:cs="Times New Roman"/>
          <w:b/>
          <w:lang w:val="ru-RU"/>
        </w:rPr>
      </w:pPr>
      <w:r w:rsidRPr="004C3C4F">
        <w:rPr>
          <w:rFonts w:ascii="Times New Roman" w:hAnsi="Times New Roman" w:cs="Times New Roman"/>
          <w:b/>
          <w:lang w:val="ru-RU"/>
        </w:rPr>
        <w:tab/>
      </w:r>
      <w:r w:rsidRPr="007C71E4">
        <w:rPr>
          <w:rFonts w:ascii="Times New Roman" w:hAnsi="Times New Roman" w:cs="Times New Roman"/>
          <w:b/>
          <w:lang w:val="ru-RU"/>
        </w:rPr>
        <w:t xml:space="preserve">3. Ценности познавательной деятельности </w:t>
      </w:r>
    </w:p>
    <w:p w:rsidR="00C623BE" w:rsidRPr="007C71E4" w:rsidRDefault="00C623BE" w:rsidP="007C71E4">
      <w:pPr>
        <w:spacing w:after="0"/>
        <w:ind w:firstLine="720"/>
        <w:jc w:val="both"/>
        <w:rPr>
          <w:rFonts w:ascii="Times New Roman" w:hAnsi="Times New Roman" w:cs="Times New Roman"/>
          <w:b/>
          <w:lang w:val="ru-RU"/>
        </w:rPr>
      </w:pPr>
      <w:proofErr w:type="spellStart"/>
      <w:r w:rsidRPr="007C71E4">
        <w:rPr>
          <w:rFonts w:ascii="Times New Roman" w:hAnsi="Times New Roman" w:cs="Times New Roman"/>
          <w:lang w:val="ru-RU"/>
        </w:rPr>
        <w:t>Сформированность</w:t>
      </w:r>
      <w:proofErr w:type="spellEnd"/>
      <w:r w:rsidRPr="007C71E4">
        <w:rPr>
          <w:rFonts w:ascii="Times New Roman" w:hAnsi="Times New Roman" w:cs="Times New Roman"/>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623BE" w:rsidRPr="007C71E4" w:rsidRDefault="00C623BE" w:rsidP="007C71E4">
      <w:pPr>
        <w:spacing w:after="0"/>
        <w:ind w:firstLine="720"/>
        <w:jc w:val="both"/>
        <w:rPr>
          <w:rFonts w:ascii="Times New Roman" w:hAnsi="Times New Roman" w:cs="Times New Roman"/>
          <w:lang w:val="ru-RU"/>
        </w:rPr>
      </w:pPr>
      <w:proofErr w:type="spellStart"/>
      <w:r w:rsidRPr="007C71E4">
        <w:rPr>
          <w:rFonts w:ascii="Times New Roman" w:hAnsi="Times New Roman" w:cs="Times New Roman"/>
          <w:lang w:val="ru-RU"/>
        </w:rPr>
        <w:t>Смыслообразование</w:t>
      </w:r>
      <w:proofErr w:type="spellEnd"/>
      <w:r w:rsidRPr="007C71E4">
        <w:rPr>
          <w:rFonts w:ascii="Times New Roman" w:hAnsi="Times New Roman" w:cs="Times New Roman"/>
          <w:lang w:val="ru-RU"/>
        </w:rPr>
        <w:t xml:space="preserve">: </w:t>
      </w:r>
      <w:proofErr w:type="spellStart"/>
      <w:r w:rsidRPr="007C71E4">
        <w:rPr>
          <w:rFonts w:ascii="Times New Roman" w:hAnsi="Times New Roman" w:cs="Times New Roman"/>
          <w:lang w:val="ru-RU"/>
        </w:rPr>
        <w:t>сформированность</w:t>
      </w:r>
      <w:proofErr w:type="spellEnd"/>
      <w:r w:rsidRPr="007C71E4">
        <w:rPr>
          <w:rFonts w:ascii="Times New Roman" w:hAnsi="Times New Roman" w:cs="Times New Roman"/>
          <w:lang w:val="ru-RU"/>
        </w:rPr>
        <w:t xml:space="preserve"> ответственного отношения к учению,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 нравственному </w:t>
      </w:r>
      <w:r w:rsidRPr="007C71E4">
        <w:rPr>
          <w:rFonts w:ascii="Times New Roman" w:hAnsi="Times New Roman" w:cs="Times New Roman"/>
          <w:lang w:val="ru-RU"/>
        </w:rPr>
        <w:br/>
        <w:t>самосовершенствованию; воспитание веротерпимости, уважительного отношения к религиозным чувствам, взглядам людей или их отсутствию.</w:t>
      </w:r>
    </w:p>
    <w:p w:rsidR="007C71E4" w:rsidRDefault="00C623BE" w:rsidP="007C71E4">
      <w:pPr>
        <w:spacing w:after="0"/>
        <w:jc w:val="both"/>
        <w:rPr>
          <w:rFonts w:ascii="Times New Roman" w:hAnsi="Times New Roman" w:cs="Times New Roman"/>
          <w:b/>
          <w:lang w:val="ru-RU"/>
        </w:rPr>
      </w:pPr>
      <w:r w:rsidRPr="007C71E4">
        <w:rPr>
          <w:rFonts w:ascii="Times New Roman" w:hAnsi="Times New Roman" w:cs="Times New Roman"/>
          <w:b/>
          <w:lang w:val="ru-RU"/>
        </w:rPr>
        <w:tab/>
      </w:r>
      <w:r w:rsidRPr="007C71E4">
        <w:rPr>
          <w:rFonts w:ascii="Times New Roman" w:hAnsi="Times New Roman" w:cs="Times New Roman"/>
          <w:b/>
        </w:rPr>
        <w:t xml:space="preserve">4. </w:t>
      </w:r>
      <w:proofErr w:type="spellStart"/>
      <w:r w:rsidRPr="007C71E4">
        <w:rPr>
          <w:rFonts w:ascii="Times New Roman" w:hAnsi="Times New Roman" w:cs="Times New Roman"/>
          <w:b/>
        </w:rPr>
        <w:t>Духовно-нравственное</w:t>
      </w:r>
      <w:proofErr w:type="spellEnd"/>
      <w:r w:rsidRPr="007C71E4">
        <w:rPr>
          <w:rFonts w:ascii="Times New Roman" w:hAnsi="Times New Roman" w:cs="Times New Roman"/>
          <w:b/>
        </w:rPr>
        <w:t xml:space="preserve"> </w:t>
      </w:r>
      <w:proofErr w:type="spellStart"/>
      <w:r w:rsidRPr="007C71E4">
        <w:rPr>
          <w:rFonts w:ascii="Times New Roman" w:hAnsi="Times New Roman" w:cs="Times New Roman"/>
          <w:b/>
        </w:rPr>
        <w:t>воспитание</w:t>
      </w:r>
      <w:proofErr w:type="spellEnd"/>
      <w:r w:rsidRPr="007C71E4">
        <w:rPr>
          <w:rFonts w:ascii="Times New Roman" w:hAnsi="Times New Roman" w:cs="Times New Roman"/>
          <w:b/>
        </w:rPr>
        <w:t xml:space="preserve"> </w:t>
      </w:r>
    </w:p>
    <w:p w:rsidR="007C71E4" w:rsidRDefault="00C623BE" w:rsidP="007C71E4">
      <w:pPr>
        <w:spacing w:after="0"/>
        <w:jc w:val="both"/>
        <w:rPr>
          <w:rFonts w:ascii="Times New Roman" w:hAnsi="Times New Roman" w:cs="Times New Roman"/>
          <w:lang w:val="ru-RU"/>
        </w:rPr>
      </w:pPr>
      <w:r w:rsidRPr="007C71E4">
        <w:rPr>
          <w:rFonts w:ascii="Times New Roman" w:hAnsi="Times New Roman" w:cs="Times New Roman"/>
        </w:rPr>
        <w:tab/>
      </w:r>
      <w:r w:rsidR="007C71E4">
        <w:rPr>
          <w:rFonts w:ascii="Times New Roman" w:hAnsi="Times New Roman" w:cs="Times New Roman"/>
          <w:lang w:val="ru-RU"/>
        </w:rPr>
        <w:t xml:space="preserve">- </w:t>
      </w:r>
      <w:proofErr w:type="spellStart"/>
      <w:r w:rsidRPr="007C71E4">
        <w:rPr>
          <w:rFonts w:ascii="Times New Roman" w:hAnsi="Times New Roman" w:cs="Times New Roman"/>
          <w:lang w:val="ru-RU"/>
        </w:rPr>
        <w:t>Сформированность</w:t>
      </w:r>
      <w:proofErr w:type="spellEnd"/>
      <w:r w:rsidRPr="007C71E4">
        <w:rPr>
          <w:rFonts w:ascii="Times New Roman" w:hAnsi="Times New Roman" w:cs="Times New Roman"/>
          <w:lang w:val="ru-RU"/>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 освоение социальных норм, правил поведения, ролей и форм социальной жизни в группах и сообществах, включая взрослые и социальные сообщества; </w:t>
      </w:r>
    </w:p>
    <w:p w:rsidR="00C623BE" w:rsidRPr="007C71E4" w:rsidRDefault="00C623BE" w:rsidP="007C71E4">
      <w:pPr>
        <w:spacing w:after="0"/>
        <w:jc w:val="both"/>
        <w:rPr>
          <w:rFonts w:ascii="Times New Roman" w:hAnsi="Times New Roman" w:cs="Times New Roman"/>
          <w:lang w:val="ru-RU"/>
        </w:rPr>
      </w:pPr>
      <w:r w:rsidRPr="007C71E4">
        <w:rPr>
          <w:rFonts w:ascii="Times New Roman" w:hAnsi="Times New Roman" w:cs="Times New Roman"/>
          <w:lang w:val="ru-RU"/>
        </w:rPr>
        <w:tab/>
      </w:r>
      <w:r w:rsidR="007C71E4">
        <w:rPr>
          <w:rFonts w:ascii="Times New Roman" w:hAnsi="Times New Roman" w:cs="Times New Roman"/>
          <w:lang w:val="ru-RU"/>
        </w:rPr>
        <w:t xml:space="preserve">- </w:t>
      </w:r>
      <w:proofErr w:type="spellStart"/>
      <w:r w:rsidRPr="007C71E4">
        <w:rPr>
          <w:rFonts w:ascii="Times New Roman" w:hAnsi="Times New Roman" w:cs="Times New Roman"/>
          <w:lang w:val="ru-RU"/>
        </w:rPr>
        <w:t>сформированность</w:t>
      </w:r>
      <w:proofErr w:type="spellEnd"/>
      <w:r w:rsidRPr="007C71E4">
        <w:rPr>
          <w:rFonts w:ascii="Times New Roman" w:hAnsi="Times New Roman" w:cs="Times New Roman"/>
          <w:lang w:val="ru-RU"/>
        </w:rPr>
        <w:t xml:space="preserve"> нравственной рефлексии и компетентности в решении моральных проблем на основе личностного выбора, нравственных чувств и нравственного поведения, осознанного и</w:t>
      </w:r>
    </w:p>
    <w:p w:rsidR="007C71E4" w:rsidRDefault="00C623BE" w:rsidP="007C71E4">
      <w:pPr>
        <w:spacing w:after="0"/>
        <w:jc w:val="both"/>
        <w:rPr>
          <w:rFonts w:ascii="Times New Roman" w:hAnsi="Times New Roman" w:cs="Times New Roman"/>
          <w:lang w:val="ru-RU"/>
        </w:rPr>
      </w:pPr>
      <w:r w:rsidRPr="004C3C4F">
        <w:rPr>
          <w:rFonts w:ascii="Times New Roman" w:hAnsi="Times New Roman" w:cs="Times New Roman"/>
          <w:lang w:val="ru-RU"/>
        </w:rPr>
        <w:t>ответственного отношения к собственным поступкам;</w:t>
      </w:r>
    </w:p>
    <w:p w:rsidR="007C71E4" w:rsidRPr="007C71E4" w:rsidRDefault="00C623BE" w:rsidP="007C71E4">
      <w:pPr>
        <w:spacing w:after="0"/>
        <w:jc w:val="both"/>
        <w:rPr>
          <w:rFonts w:ascii="Times New Roman" w:hAnsi="Times New Roman" w:cs="Times New Roman"/>
          <w:lang w:val="ru-RU"/>
        </w:rPr>
      </w:pPr>
      <w:r w:rsidRPr="007C71E4">
        <w:rPr>
          <w:rFonts w:ascii="Times New Roman" w:hAnsi="Times New Roman" w:cs="Times New Roman"/>
          <w:lang w:val="ru-RU"/>
        </w:rPr>
        <w:tab/>
      </w:r>
      <w:r w:rsidR="007C71E4">
        <w:rPr>
          <w:rFonts w:ascii="Times New Roman" w:hAnsi="Times New Roman" w:cs="Times New Roman"/>
          <w:lang w:val="ru-RU"/>
        </w:rPr>
        <w:t xml:space="preserve">- </w:t>
      </w:r>
      <w:r w:rsidRPr="007C71E4">
        <w:rPr>
          <w:rFonts w:ascii="Times New Roman" w:hAnsi="Times New Roman" w:cs="Times New Roman"/>
          <w:lang w:val="ru-RU"/>
        </w:rPr>
        <w:t>осознание значения семьи в жизни человека и общества; принятие ценности семейной жизни; уважительное и заботливое отношение к членам своей семьи через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потреблении.</w:t>
      </w:r>
    </w:p>
    <w:p w:rsidR="00C623BE" w:rsidRPr="007C71E4" w:rsidRDefault="00C623BE" w:rsidP="007C71E4">
      <w:pPr>
        <w:spacing w:after="0"/>
        <w:jc w:val="both"/>
        <w:rPr>
          <w:rFonts w:ascii="Times New Roman" w:hAnsi="Times New Roman" w:cs="Times New Roman"/>
          <w:b/>
        </w:rPr>
      </w:pPr>
      <w:proofErr w:type="spellStart"/>
      <w:r w:rsidRPr="007C71E4">
        <w:rPr>
          <w:rFonts w:ascii="Times New Roman" w:hAnsi="Times New Roman" w:cs="Times New Roman"/>
          <w:b/>
        </w:rPr>
        <w:t>Метапредметные</w:t>
      </w:r>
      <w:proofErr w:type="spellEnd"/>
      <w:r w:rsidRPr="007C71E4">
        <w:rPr>
          <w:rFonts w:ascii="Times New Roman" w:hAnsi="Times New Roman" w:cs="Times New Roman"/>
          <w:b/>
        </w:rPr>
        <w:t xml:space="preserve"> </w:t>
      </w:r>
      <w:proofErr w:type="spellStart"/>
      <w:r w:rsidRPr="007C71E4">
        <w:rPr>
          <w:rFonts w:ascii="Times New Roman" w:hAnsi="Times New Roman" w:cs="Times New Roman"/>
          <w:b/>
        </w:rPr>
        <w:t>результаты</w:t>
      </w:r>
      <w:proofErr w:type="spellEnd"/>
    </w:p>
    <w:p w:rsidR="00C623BE" w:rsidRPr="007C71E4" w:rsidRDefault="00C623BE" w:rsidP="007C71E4">
      <w:pPr>
        <w:spacing w:after="0"/>
        <w:ind w:firstLine="720"/>
        <w:jc w:val="both"/>
        <w:rPr>
          <w:rFonts w:ascii="Times New Roman" w:hAnsi="Times New Roman" w:cs="Times New Roman"/>
          <w:lang w:val="ru-RU"/>
        </w:rPr>
      </w:pPr>
      <w:proofErr w:type="spellStart"/>
      <w:r w:rsidRPr="007C71E4">
        <w:rPr>
          <w:rFonts w:ascii="Times New Roman" w:hAnsi="Times New Roman" w:cs="Times New Roman"/>
          <w:lang w:val="ru-RU"/>
        </w:rPr>
        <w:lastRenderedPageBreak/>
        <w:t>Метапредметные</w:t>
      </w:r>
      <w:proofErr w:type="spellEnd"/>
      <w:r w:rsidRPr="007C71E4">
        <w:rPr>
          <w:rFonts w:ascii="Times New Roman" w:hAnsi="Times New Roman" w:cs="Times New Roman"/>
          <w:lang w:val="ru-RU"/>
        </w:rPr>
        <w:t xml:space="preserve"> результаты освоения курса включают освоение обучающимися </w:t>
      </w:r>
      <w:proofErr w:type="spellStart"/>
      <w:r w:rsidRPr="007C71E4">
        <w:rPr>
          <w:rFonts w:ascii="Times New Roman" w:hAnsi="Times New Roman" w:cs="Times New Roman"/>
          <w:lang w:val="ru-RU"/>
        </w:rPr>
        <w:t>межпредметных</w:t>
      </w:r>
      <w:proofErr w:type="spellEnd"/>
      <w:r w:rsidRPr="007C71E4">
        <w:rPr>
          <w:rFonts w:ascii="Times New Roman" w:hAnsi="Times New Roman" w:cs="Times New Roman"/>
          <w:lang w:val="ru-RU"/>
        </w:rPr>
        <w:t xml:space="preserve"> понятий (используются в нескольких предметных областях)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w:t>
      </w:r>
      <w:r w:rsidRPr="007C71E4">
        <w:rPr>
          <w:rFonts w:ascii="Times New Roman" w:hAnsi="Times New Roman" w:cs="Times New Roman"/>
          <w:lang w:val="ru-RU"/>
        </w:rPr>
        <w:br/>
        <w:t>осуществлению учебной деятельности и организации учебного сотрудничества с педагогом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учётом назначения информации и её аудитории.</w:t>
      </w:r>
    </w:p>
    <w:p w:rsidR="00C623BE" w:rsidRPr="004C3C4F" w:rsidRDefault="00C623BE" w:rsidP="007C71E4">
      <w:pPr>
        <w:spacing w:after="0"/>
        <w:jc w:val="both"/>
        <w:rPr>
          <w:rFonts w:ascii="Times New Roman" w:hAnsi="Times New Roman" w:cs="Times New Roman"/>
          <w:b/>
          <w:lang w:val="ru-RU"/>
        </w:rPr>
      </w:pPr>
      <w:r w:rsidRPr="004C3C4F">
        <w:rPr>
          <w:rFonts w:ascii="Times New Roman" w:hAnsi="Times New Roman" w:cs="Times New Roman"/>
          <w:b/>
          <w:lang w:val="ru-RU"/>
        </w:rPr>
        <w:t>1. Познавательные универсальные учебные действия Познавательные универсальные учебные действия включают:</w:t>
      </w:r>
    </w:p>
    <w:p w:rsidR="007C71E4"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 xml:space="preserve">умение определять понятия, создавать обобщения, устанавливать аналогии, </w:t>
      </w:r>
      <w:r w:rsidRPr="007C71E4">
        <w:rPr>
          <w:rFonts w:ascii="Times New Roman" w:hAnsi="Times New Roman" w:cs="Times New Roman"/>
          <w:lang w:val="ru-RU"/>
        </w:rPr>
        <w:br/>
        <w:t>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умение создавать, применять и преобразовывать знаки и символы, модели и схемы для решения учебных и познавательных задач (знаково- символические / моделирование);</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rPr>
      </w:pPr>
      <w:proofErr w:type="spellStart"/>
      <w:r w:rsidRPr="007C71E4">
        <w:rPr>
          <w:rFonts w:ascii="Times New Roman" w:hAnsi="Times New Roman" w:cs="Times New Roman"/>
        </w:rPr>
        <w:t>смысловое</w:t>
      </w:r>
      <w:proofErr w:type="spellEnd"/>
      <w:r w:rsidRPr="007C71E4">
        <w:rPr>
          <w:rFonts w:ascii="Times New Roman" w:hAnsi="Times New Roman" w:cs="Times New Roman"/>
        </w:rPr>
        <w:t xml:space="preserve"> </w:t>
      </w:r>
      <w:proofErr w:type="spellStart"/>
      <w:r w:rsidRPr="007C71E4">
        <w:rPr>
          <w:rFonts w:ascii="Times New Roman" w:hAnsi="Times New Roman" w:cs="Times New Roman"/>
        </w:rPr>
        <w:t>чтение</w:t>
      </w:r>
      <w:proofErr w:type="spellEnd"/>
      <w:r w:rsidRPr="007C71E4">
        <w:rPr>
          <w:rFonts w:ascii="Times New Roman" w:hAnsi="Times New Roman" w:cs="Times New Roman"/>
        </w:rPr>
        <w:t>;</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развитие мотивации к овладению культурой активного использования словарей и других поисковых систем.</w:t>
      </w:r>
    </w:p>
    <w:p w:rsidR="00C623BE" w:rsidRPr="004C3C4F" w:rsidRDefault="00C623BE" w:rsidP="007C71E4">
      <w:pPr>
        <w:spacing w:after="0"/>
        <w:jc w:val="both"/>
        <w:rPr>
          <w:rFonts w:ascii="Times New Roman" w:hAnsi="Times New Roman" w:cs="Times New Roman"/>
          <w:b/>
          <w:lang w:val="ru-RU"/>
        </w:rPr>
      </w:pPr>
      <w:r w:rsidRPr="004C3C4F">
        <w:rPr>
          <w:rFonts w:ascii="Times New Roman" w:hAnsi="Times New Roman" w:cs="Times New Roman"/>
          <w:b/>
          <w:lang w:val="ru-RU"/>
        </w:rPr>
        <w:t>2. Коммуникативные универсальные учебные действия Коммуникативные универсальные учебные действия включают:</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(учебное сотрудничество);</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rPr>
      </w:pPr>
      <w:r w:rsidRPr="007C71E4">
        <w:rPr>
          <w:rFonts w:ascii="Times New Roman" w:hAnsi="Times New Roman" w:cs="Times New Roman"/>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w:t>
      </w:r>
      <w:r w:rsidRPr="007C71E4">
        <w:rPr>
          <w:rFonts w:ascii="Times New Roman" w:hAnsi="Times New Roman" w:cs="Times New Roman"/>
          <w:lang w:val="ru-RU"/>
        </w:rPr>
        <w:br/>
        <w:t xml:space="preserve">деятельности; владение устной и письменной речью, монологической контекстной речью </w:t>
      </w:r>
      <w:r w:rsidRPr="007C71E4">
        <w:rPr>
          <w:rFonts w:ascii="Times New Roman" w:hAnsi="Times New Roman" w:cs="Times New Roman"/>
        </w:rPr>
        <w:t>(</w:t>
      </w:r>
      <w:proofErr w:type="spellStart"/>
      <w:r w:rsidRPr="007C71E4">
        <w:rPr>
          <w:rFonts w:ascii="Times New Roman" w:hAnsi="Times New Roman" w:cs="Times New Roman"/>
        </w:rPr>
        <w:t>коммуникация</w:t>
      </w:r>
      <w:proofErr w:type="spellEnd"/>
      <w:r w:rsidRPr="007C71E4">
        <w:rPr>
          <w:rFonts w:ascii="Times New Roman" w:hAnsi="Times New Roman" w:cs="Times New Roman"/>
        </w:rPr>
        <w:t>);</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формирование и развитие компетентности в области использования информационно-коммуникационных технологий (ИКТ-компетентность).</w:t>
      </w:r>
    </w:p>
    <w:p w:rsidR="00C623BE" w:rsidRPr="004C3C4F" w:rsidRDefault="00C623BE" w:rsidP="007C71E4">
      <w:pPr>
        <w:spacing w:after="0"/>
        <w:jc w:val="both"/>
        <w:rPr>
          <w:rFonts w:ascii="Times New Roman" w:hAnsi="Times New Roman" w:cs="Times New Roman"/>
          <w:b/>
          <w:lang w:val="ru-RU"/>
        </w:rPr>
      </w:pPr>
      <w:r w:rsidRPr="004C3C4F">
        <w:rPr>
          <w:rFonts w:ascii="Times New Roman" w:hAnsi="Times New Roman" w:cs="Times New Roman"/>
          <w:b/>
          <w:lang w:val="ru-RU"/>
        </w:rPr>
        <w:t>3. Регулятивные универсальные учебные действия Регулятивные универсальные учебные действия включают:</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rPr>
      </w:pPr>
      <w:proofErr w:type="spellStart"/>
      <w:r w:rsidRPr="007C71E4">
        <w:rPr>
          <w:rFonts w:ascii="Times New Roman" w:hAnsi="Times New Roman" w:cs="Times New Roman"/>
        </w:rPr>
        <w:t>познавательной</w:t>
      </w:r>
      <w:proofErr w:type="spellEnd"/>
      <w:r w:rsidRPr="007C71E4">
        <w:rPr>
          <w:rFonts w:ascii="Times New Roman" w:hAnsi="Times New Roman" w:cs="Times New Roman"/>
        </w:rPr>
        <w:t xml:space="preserve"> </w:t>
      </w:r>
      <w:proofErr w:type="spellStart"/>
      <w:r w:rsidRPr="007C71E4">
        <w:rPr>
          <w:rFonts w:ascii="Times New Roman" w:hAnsi="Times New Roman" w:cs="Times New Roman"/>
        </w:rPr>
        <w:t>деятельности</w:t>
      </w:r>
      <w:proofErr w:type="spellEnd"/>
      <w:r w:rsidRPr="007C71E4">
        <w:rPr>
          <w:rFonts w:ascii="Times New Roman" w:hAnsi="Times New Roman" w:cs="Times New Roman"/>
        </w:rPr>
        <w:t xml:space="preserve"> (</w:t>
      </w:r>
      <w:proofErr w:type="spellStart"/>
      <w:r w:rsidRPr="007C71E4">
        <w:rPr>
          <w:rFonts w:ascii="Times New Roman" w:hAnsi="Times New Roman" w:cs="Times New Roman"/>
        </w:rPr>
        <w:t>целеполагание</w:t>
      </w:r>
      <w:proofErr w:type="spellEnd"/>
      <w:r w:rsidRPr="007C71E4">
        <w:rPr>
          <w:rFonts w:ascii="Times New Roman" w:hAnsi="Times New Roman" w:cs="Times New Roman"/>
        </w:rPr>
        <w:t>);</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w:t>
      </w:r>
      <w:proofErr w:type="gramStart"/>
      <w:r w:rsidRPr="007C71E4">
        <w:rPr>
          <w:rFonts w:ascii="Times New Roman" w:hAnsi="Times New Roman" w:cs="Times New Roman"/>
          <w:lang w:val="ru-RU"/>
        </w:rPr>
        <w:t>ситуацией(</w:t>
      </w:r>
      <w:proofErr w:type="gramEnd"/>
      <w:r w:rsidRPr="007C71E4">
        <w:rPr>
          <w:rFonts w:ascii="Times New Roman" w:hAnsi="Times New Roman" w:cs="Times New Roman"/>
          <w:lang w:val="ru-RU"/>
        </w:rPr>
        <w:t>контроль и коррекция);</w:t>
      </w:r>
    </w:p>
    <w:p w:rsidR="00C623BE"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умение оценивать правильность выполнения учебной задачи, собственные возможности её решения (оценка);</w:t>
      </w:r>
    </w:p>
    <w:p w:rsidR="007C71E4" w:rsidRPr="007C71E4" w:rsidRDefault="00C623BE" w:rsidP="007C71E4">
      <w:pPr>
        <w:pStyle w:val="ae"/>
        <w:numPr>
          <w:ilvl w:val="0"/>
          <w:numId w:val="12"/>
        </w:numPr>
        <w:tabs>
          <w:tab w:val="left" w:pos="284"/>
        </w:tabs>
        <w:spacing w:after="0"/>
        <w:ind w:left="0" w:firstLine="0"/>
        <w:jc w:val="both"/>
        <w:rPr>
          <w:rFonts w:ascii="Times New Roman" w:hAnsi="Times New Roman" w:cs="Times New Roman"/>
          <w:lang w:val="ru-RU"/>
        </w:rPr>
      </w:pPr>
      <w:r w:rsidRPr="007C71E4">
        <w:rPr>
          <w:rFonts w:ascii="Times New Roman" w:hAnsi="Times New Roman" w:cs="Times New Roman"/>
          <w:lang w:val="ru-RU"/>
        </w:rPr>
        <w:t xml:space="preserve">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7C71E4">
        <w:rPr>
          <w:rFonts w:ascii="Times New Roman" w:hAnsi="Times New Roman" w:cs="Times New Roman"/>
          <w:lang w:val="ru-RU"/>
        </w:rPr>
        <w:t>саморегуляция</w:t>
      </w:r>
      <w:proofErr w:type="spellEnd"/>
      <w:r w:rsidRPr="007C71E4">
        <w:rPr>
          <w:rFonts w:ascii="Times New Roman" w:hAnsi="Times New Roman" w:cs="Times New Roman"/>
          <w:lang w:val="ru-RU"/>
        </w:rPr>
        <w:t>) деятельности.</w:t>
      </w:r>
    </w:p>
    <w:p w:rsidR="00C623BE" w:rsidRPr="004C3C4F" w:rsidRDefault="00C623BE" w:rsidP="007C71E4">
      <w:pPr>
        <w:spacing w:after="0"/>
        <w:jc w:val="both"/>
        <w:rPr>
          <w:rFonts w:ascii="Times New Roman" w:hAnsi="Times New Roman" w:cs="Times New Roman"/>
          <w:b/>
          <w:lang w:val="ru-RU"/>
        </w:rPr>
      </w:pPr>
      <w:r w:rsidRPr="004C3C4F">
        <w:rPr>
          <w:rFonts w:ascii="Times New Roman" w:hAnsi="Times New Roman" w:cs="Times New Roman"/>
          <w:b/>
          <w:lang w:val="ru-RU"/>
        </w:rPr>
        <w:t>Предметные результаты</w:t>
      </w:r>
    </w:p>
    <w:p w:rsidR="00C623BE" w:rsidRPr="007C71E4" w:rsidRDefault="00C623BE" w:rsidP="007C71E4">
      <w:pPr>
        <w:spacing w:after="0"/>
        <w:ind w:firstLine="720"/>
        <w:jc w:val="both"/>
        <w:rPr>
          <w:rFonts w:ascii="Times New Roman" w:hAnsi="Times New Roman" w:cs="Times New Roman"/>
          <w:lang w:val="ru-RU"/>
        </w:rPr>
      </w:pPr>
      <w:r w:rsidRPr="007C71E4">
        <w:rPr>
          <w:rFonts w:ascii="Times New Roman" w:hAnsi="Times New Roman" w:cs="Times New Roman"/>
          <w:lang w:val="ru-RU"/>
        </w:rPr>
        <w:t>Предметные результаты освоения курса включают освоение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проектов.</w:t>
      </w:r>
    </w:p>
    <w:p w:rsidR="00C623BE" w:rsidRPr="007C71E4" w:rsidRDefault="00C623BE" w:rsidP="007C71E4">
      <w:pPr>
        <w:spacing w:after="0"/>
        <w:jc w:val="both"/>
        <w:rPr>
          <w:rFonts w:ascii="Times New Roman" w:hAnsi="Times New Roman" w:cs="Times New Roman"/>
          <w:lang w:val="ru-RU"/>
        </w:rPr>
      </w:pPr>
    </w:p>
    <w:p w:rsidR="00A4025C" w:rsidRPr="00FF5E9C" w:rsidRDefault="00A4025C" w:rsidP="00FF5E9C">
      <w:pPr>
        <w:rPr>
          <w:rFonts w:ascii="Times New Roman" w:hAnsi="Times New Roman" w:cs="Times New Roman"/>
          <w:lang w:val="ru-RU"/>
        </w:rPr>
        <w:sectPr w:rsidR="00A4025C" w:rsidRPr="00FF5E9C" w:rsidSect="0061670F">
          <w:pgSz w:w="11900" w:h="16840"/>
          <w:pgMar w:top="298" w:right="701" w:bottom="1440" w:left="666" w:header="720" w:footer="720" w:gutter="0"/>
          <w:cols w:space="720" w:equalWidth="0">
            <w:col w:w="10533" w:space="0"/>
          </w:cols>
          <w:docGrid w:linePitch="360"/>
        </w:sectPr>
      </w:pPr>
    </w:p>
    <w:p w:rsidR="00A4025C" w:rsidRPr="00FF5E9C" w:rsidRDefault="00A4025C" w:rsidP="00FF5E9C">
      <w:pPr>
        <w:autoSpaceDE w:val="0"/>
        <w:autoSpaceDN w:val="0"/>
        <w:spacing w:after="64"/>
        <w:rPr>
          <w:rFonts w:ascii="Times New Roman" w:hAnsi="Times New Roman" w:cs="Times New Roman"/>
          <w:lang w:val="ru-RU"/>
        </w:rPr>
      </w:pPr>
    </w:p>
    <w:p w:rsidR="00A4025C" w:rsidRPr="00FF5E9C" w:rsidRDefault="00A035BC" w:rsidP="00FF5E9C">
      <w:pPr>
        <w:autoSpaceDE w:val="0"/>
        <w:autoSpaceDN w:val="0"/>
        <w:spacing w:after="666"/>
        <w:rPr>
          <w:rFonts w:ascii="Times New Roman" w:eastAsia="Times New Roman" w:hAnsi="Times New Roman" w:cs="Times New Roman"/>
          <w:b/>
          <w:color w:val="000000"/>
          <w:w w:val="101"/>
          <w:lang w:val="ru-RU"/>
        </w:rPr>
      </w:pPr>
      <w:r w:rsidRPr="00FF5E9C">
        <w:rPr>
          <w:rFonts w:ascii="Times New Roman" w:eastAsia="Times New Roman" w:hAnsi="Times New Roman" w:cs="Times New Roman"/>
          <w:b/>
          <w:color w:val="000000"/>
          <w:w w:val="101"/>
          <w:lang w:val="ru-RU"/>
        </w:rPr>
        <w:t xml:space="preserve">3. </w:t>
      </w:r>
      <w:r w:rsidR="009A73E2" w:rsidRPr="00FF5E9C">
        <w:rPr>
          <w:rFonts w:ascii="Times New Roman" w:eastAsia="Times New Roman" w:hAnsi="Times New Roman" w:cs="Times New Roman"/>
          <w:b/>
          <w:color w:val="000000"/>
          <w:w w:val="101"/>
          <w:lang w:val="ru-RU"/>
        </w:rPr>
        <w:t xml:space="preserve">ТЕМАТИЧЕСКОЕ ПЛАНИРОВАНИЕ </w:t>
      </w:r>
      <w:r w:rsidR="004C045D" w:rsidRPr="00FF5E9C">
        <w:rPr>
          <w:rFonts w:ascii="Times New Roman" w:eastAsia="Times New Roman" w:hAnsi="Times New Roman" w:cs="Times New Roman"/>
          <w:b/>
          <w:color w:val="000000"/>
          <w:w w:val="101"/>
          <w:lang w:val="ru-RU"/>
        </w:rPr>
        <w:t>5 класс</w:t>
      </w:r>
    </w:p>
    <w:tbl>
      <w:tblPr>
        <w:tblStyle w:val="aff0"/>
        <w:tblW w:w="15984" w:type="dxa"/>
        <w:tblLayout w:type="fixed"/>
        <w:tblLook w:val="04A0" w:firstRow="1" w:lastRow="0" w:firstColumn="1" w:lastColumn="0" w:noHBand="0" w:noVBand="1"/>
      </w:tblPr>
      <w:tblGrid>
        <w:gridCol w:w="525"/>
        <w:gridCol w:w="6"/>
        <w:gridCol w:w="9"/>
        <w:gridCol w:w="3537"/>
        <w:gridCol w:w="975"/>
        <w:gridCol w:w="1010"/>
        <w:gridCol w:w="1144"/>
        <w:gridCol w:w="1124"/>
        <w:gridCol w:w="3969"/>
        <w:gridCol w:w="7"/>
        <w:gridCol w:w="1652"/>
        <w:gridCol w:w="2026"/>
      </w:tblGrid>
      <w:tr w:rsidR="00CB1789" w:rsidRPr="00FF5E9C" w:rsidTr="00E04641">
        <w:trPr>
          <w:trHeight w:val="510"/>
        </w:trPr>
        <w:tc>
          <w:tcPr>
            <w:tcW w:w="531" w:type="dxa"/>
            <w:gridSpan w:val="2"/>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 п/п</w:t>
            </w:r>
          </w:p>
        </w:tc>
        <w:tc>
          <w:tcPr>
            <w:tcW w:w="3546" w:type="dxa"/>
            <w:gridSpan w:val="2"/>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eastAsia="Times New Roman" w:hAnsi="Times New Roman" w:cs="Times New Roman"/>
                <w:b/>
                <w:color w:val="000000"/>
                <w:w w:val="97"/>
                <w:lang w:val="ru-RU"/>
              </w:rPr>
              <w:t>Наименование разделов и тем программы</w:t>
            </w:r>
          </w:p>
        </w:tc>
        <w:tc>
          <w:tcPr>
            <w:tcW w:w="3129" w:type="dxa"/>
            <w:gridSpan w:val="3"/>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eastAsia="Times New Roman" w:hAnsi="Times New Roman" w:cs="Times New Roman"/>
                <w:b/>
                <w:color w:val="000000"/>
                <w:w w:val="97"/>
                <w:lang w:val="ru-RU"/>
              </w:rPr>
              <w:t>Количество часов</w:t>
            </w:r>
          </w:p>
        </w:tc>
        <w:tc>
          <w:tcPr>
            <w:tcW w:w="1124" w:type="dxa"/>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Дата изучения</w:t>
            </w:r>
          </w:p>
        </w:tc>
        <w:tc>
          <w:tcPr>
            <w:tcW w:w="3976" w:type="dxa"/>
            <w:gridSpan w:val="2"/>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Вид деятельности</w:t>
            </w:r>
          </w:p>
        </w:tc>
        <w:tc>
          <w:tcPr>
            <w:tcW w:w="1652" w:type="dxa"/>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Виды, формы контроля</w:t>
            </w:r>
          </w:p>
        </w:tc>
        <w:tc>
          <w:tcPr>
            <w:tcW w:w="2026" w:type="dxa"/>
            <w:vMerge w:val="restart"/>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Электронные (цифровые образовательные ресурсы)</w:t>
            </w:r>
          </w:p>
        </w:tc>
      </w:tr>
      <w:tr w:rsidR="00CB1789" w:rsidRPr="00FF5E9C" w:rsidTr="00E04641">
        <w:trPr>
          <w:trHeight w:val="868"/>
        </w:trPr>
        <w:tc>
          <w:tcPr>
            <w:tcW w:w="531" w:type="dxa"/>
            <w:gridSpan w:val="2"/>
            <w:vMerge/>
          </w:tcPr>
          <w:p w:rsidR="00CB1789" w:rsidRPr="00FF5E9C" w:rsidRDefault="00CB1789" w:rsidP="00FF5E9C">
            <w:pPr>
              <w:autoSpaceDE w:val="0"/>
              <w:autoSpaceDN w:val="0"/>
              <w:spacing w:line="276" w:lineRule="auto"/>
              <w:rPr>
                <w:rFonts w:ascii="Times New Roman" w:hAnsi="Times New Roman" w:cs="Times New Roman"/>
                <w:b/>
                <w:lang w:val="ru-RU"/>
              </w:rPr>
            </w:pPr>
          </w:p>
        </w:tc>
        <w:tc>
          <w:tcPr>
            <w:tcW w:w="3546" w:type="dxa"/>
            <w:gridSpan w:val="2"/>
            <w:vMerge/>
          </w:tcPr>
          <w:p w:rsidR="00CB1789" w:rsidRPr="00FF5E9C" w:rsidRDefault="00CB1789" w:rsidP="00FF5E9C">
            <w:pPr>
              <w:autoSpaceDE w:val="0"/>
              <w:autoSpaceDN w:val="0"/>
              <w:spacing w:line="276" w:lineRule="auto"/>
              <w:rPr>
                <w:rFonts w:ascii="Times New Roman" w:eastAsia="Times New Roman" w:hAnsi="Times New Roman" w:cs="Times New Roman"/>
                <w:b/>
                <w:color w:val="000000"/>
                <w:w w:val="97"/>
                <w:lang w:val="ru-RU"/>
              </w:rPr>
            </w:pPr>
          </w:p>
        </w:tc>
        <w:tc>
          <w:tcPr>
            <w:tcW w:w="975" w:type="dxa"/>
          </w:tcPr>
          <w:p w:rsidR="00CB1789" w:rsidRPr="00FF5E9C" w:rsidRDefault="00CB1789"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 xml:space="preserve">Всего </w:t>
            </w:r>
          </w:p>
        </w:tc>
        <w:tc>
          <w:tcPr>
            <w:tcW w:w="1010" w:type="dxa"/>
          </w:tcPr>
          <w:p w:rsidR="00CB1789" w:rsidRPr="00FF5E9C" w:rsidRDefault="00CB1789"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Контрольные работы</w:t>
            </w:r>
          </w:p>
        </w:tc>
        <w:tc>
          <w:tcPr>
            <w:tcW w:w="1144" w:type="dxa"/>
          </w:tcPr>
          <w:p w:rsidR="00CB1789" w:rsidRPr="00FF5E9C" w:rsidRDefault="00CB1789"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Практические работы</w:t>
            </w:r>
          </w:p>
        </w:tc>
        <w:tc>
          <w:tcPr>
            <w:tcW w:w="1124" w:type="dxa"/>
            <w:vMerge/>
          </w:tcPr>
          <w:p w:rsidR="00CB1789" w:rsidRPr="00FF5E9C" w:rsidRDefault="00CB1789" w:rsidP="00FF5E9C">
            <w:pPr>
              <w:autoSpaceDE w:val="0"/>
              <w:autoSpaceDN w:val="0"/>
              <w:spacing w:line="276" w:lineRule="auto"/>
              <w:rPr>
                <w:rFonts w:ascii="Times New Roman" w:hAnsi="Times New Roman" w:cs="Times New Roman"/>
                <w:b/>
                <w:lang w:val="ru-RU"/>
              </w:rPr>
            </w:pPr>
          </w:p>
        </w:tc>
        <w:tc>
          <w:tcPr>
            <w:tcW w:w="3976" w:type="dxa"/>
            <w:gridSpan w:val="2"/>
            <w:vMerge/>
          </w:tcPr>
          <w:p w:rsidR="00CB1789" w:rsidRPr="00FF5E9C" w:rsidRDefault="00CB1789" w:rsidP="00FF5E9C">
            <w:pPr>
              <w:autoSpaceDE w:val="0"/>
              <w:autoSpaceDN w:val="0"/>
              <w:spacing w:line="276" w:lineRule="auto"/>
              <w:rPr>
                <w:rFonts w:ascii="Times New Roman" w:hAnsi="Times New Roman" w:cs="Times New Roman"/>
                <w:b/>
                <w:lang w:val="ru-RU"/>
              </w:rPr>
            </w:pPr>
          </w:p>
        </w:tc>
        <w:tc>
          <w:tcPr>
            <w:tcW w:w="1652" w:type="dxa"/>
            <w:vMerge/>
          </w:tcPr>
          <w:p w:rsidR="00CB1789" w:rsidRPr="00FF5E9C" w:rsidRDefault="00CB1789" w:rsidP="00FF5E9C">
            <w:pPr>
              <w:autoSpaceDE w:val="0"/>
              <w:autoSpaceDN w:val="0"/>
              <w:spacing w:line="276" w:lineRule="auto"/>
              <w:rPr>
                <w:rFonts w:ascii="Times New Roman" w:hAnsi="Times New Roman" w:cs="Times New Roman"/>
                <w:b/>
                <w:lang w:val="ru-RU"/>
              </w:rPr>
            </w:pPr>
          </w:p>
        </w:tc>
        <w:tc>
          <w:tcPr>
            <w:tcW w:w="2026" w:type="dxa"/>
            <w:vMerge/>
          </w:tcPr>
          <w:p w:rsidR="00CB1789" w:rsidRPr="00FF5E9C" w:rsidRDefault="00CB1789" w:rsidP="00FF5E9C">
            <w:pPr>
              <w:autoSpaceDE w:val="0"/>
              <w:autoSpaceDN w:val="0"/>
              <w:spacing w:line="276" w:lineRule="auto"/>
              <w:rPr>
                <w:rFonts w:ascii="Times New Roman" w:hAnsi="Times New Roman" w:cs="Times New Roman"/>
                <w:b/>
                <w:lang w:val="ru-RU"/>
              </w:rPr>
            </w:pPr>
          </w:p>
        </w:tc>
      </w:tr>
      <w:tr w:rsidR="00CB1789" w:rsidRPr="00012354" w:rsidTr="00E04641">
        <w:trPr>
          <w:trHeight w:val="549"/>
        </w:trPr>
        <w:tc>
          <w:tcPr>
            <w:tcW w:w="15984" w:type="dxa"/>
            <w:gridSpan w:val="12"/>
          </w:tcPr>
          <w:p w:rsidR="002F3750" w:rsidRPr="00FF5E9C" w:rsidRDefault="00CB1789" w:rsidP="00FF5E9C">
            <w:pPr>
              <w:autoSpaceDE w:val="0"/>
              <w:autoSpaceDN w:val="0"/>
              <w:spacing w:before="346" w:line="276" w:lineRule="auto"/>
              <w:rPr>
                <w:rFonts w:ascii="Times New Roman" w:hAnsi="Times New Roman" w:cs="Times New Roman"/>
                <w:lang w:val="ru-RU"/>
              </w:rPr>
            </w:pPr>
            <w:r w:rsidRPr="00FF5E9C">
              <w:rPr>
                <w:rFonts w:ascii="Times New Roman" w:eastAsia="Times New Roman" w:hAnsi="Times New Roman" w:cs="Times New Roman"/>
                <w:b/>
                <w:color w:val="000000"/>
                <w:w w:val="97"/>
                <w:lang w:val="ru-RU"/>
              </w:rPr>
              <w:t xml:space="preserve">Раздел 1. </w:t>
            </w:r>
            <w:r w:rsidR="002F3750" w:rsidRPr="00FF5E9C">
              <w:rPr>
                <w:rFonts w:ascii="Times New Roman" w:hAnsi="Times New Roman" w:cs="Times New Roman"/>
                <w:b/>
                <w:lang w:val="ru-RU"/>
              </w:rPr>
              <w:t>«Россия</w:t>
            </w:r>
            <w:r w:rsidR="002F3750" w:rsidRPr="00FF5E9C">
              <w:rPr>
                <w:rFonts w:ascii="Times New Roman" w:hAnsi="Times New Roman" w:cs="Times New Roman"/>
                <w:b/>
              </w:rPr>
              <w:t> </w:t>
            </w:r>
            <w:r w:rsidR="002F3750" w:rsidRPr="00FF5E9C">
              <w:rPr>
                <w:rFonts w:ascii="Times New Roman" w:hAnsi="Times New Roman" w:cs="Times New Roman"/>
                <w:b/>
                <w:lang w:val="ru-RU"/>
              </w:rPr>
              <w:t>— наш общий дом»</w:t>
            </w:r>
          </w:p>
          <w:p w:rsidR="00CB1789" w:rsidRPr="00FF5E9C" w:rsidRDefault="00CB1789" w:rsidP="00FF5E9C">
            <w:pPr>
              <w:autoSpaceDE w:val="0"/>
              <w:autoSpaceDN w:val="0"/>
              <w:spacing w:line="276" w:lineRule="auto"/>
              <w:rPr>
                <w:rFonts w:ascii="Times New Roman" w:hAnsi="Times New Roman" w:cs="Times New Roman"/>
                <w:b/>
                <w:lang w:val="ru-RU"/>
              </w:rPr>
            </w:pPr>
          </w:p>
        </w:tc>
      </w:tr>
      <w:tr w:rsidR="00CB1789" w:rsidRPr="00FF5E9C" w:rsidTr="00E04641">
        <w:trPr>
          <w:trHeight w:val="557"/>
        </w:trPr>
        <w:tc>
          <w:tcPr>
            <w:tcW w:w="531" w:type="dxa"/>
            <w:gridSpan w:val="2"/>
          </w:tcPr>
          <w:p w:rsidR="00CB1789" w:rsidRPr="00FF5E9C" w:rsidRDefault="00CB1789"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1.1</w:t>
            </w:r>
          </w:p>
        </w:tc>
        <w:tc>
          <w:tcPr>
            <w:tcW w:w="3546" w:type="dxa"/>
            <w:gridSpan w:val="2"/>
          </w:tcPr>
          <w:p w:rsidR="002F3750" w:rsidRPr="00FF5E9C" w:rsidRDefault="002F3750" w:rsidP="00FF5E9C">
            <w:pPr>
              <w:autoSpaceDE w:val="0"/>
              <w:autoSpaceDN w:val="0"/>
              <w:spacing w:line="276" w:lineRule="auto"/>
              <w:jc w:val="center"/>
              <w:rPr>
                <w:rFonts w:ascii="Times New Roman" w:hAnsi="Times New Roman" w:cs="Times New Roman"/>
                <w:lang w:val="ru-RU"/>
              </w:rPr>
            </w:pPr>
            <w:r w:rsidRPr="00FF5E9C">
              <w:rPr>
                <w:rFonts w:ascii="Times New Roman" w:hAnsi="Times New Roman" w:cs="Times New Roman"/>
                <w:b/>
                <w:lang w:val="ru-RU"/>
              </w:rPr>
              <w:t>«Россия</w:t>
            </w:r>
            <w:r w:rsidRPr="00FF5E9C">
              <w:rPr>
                <w:rFonts w:ascii="Times New Roman" w:hAnsi="Times New Roman" w:cs="Times New Roman"/>
                <w:b/>
              </w:rPr>
              <w:t> </w:t>
            </w:r>
            <w:r w:rsidRPr="00FF5E9C">
              <w:rPr>
                <w:rFonts w:ascii="Times New Roman" w:hAnsi="Times New Roman" w:cs="Times New Roman"/>
                <w:b/>
                <w:lang w:val="ru-RU"/>
              </w:rPr>
              <w:t>— наш общий дом»</w:t>
            </w:r>
          </w:p>
          <w:p w:rsidR="00CB1789" w:rsidRPr="00FF5E9C" w:rsidRDefault="00CB1789" w:rsidP="00FF5E9C">
            <w:pPr>
              <w:autoSpaceDE w:val="0"/>
              <w:autoSpaceDN w:val="0"/>
              <w:spacing w:line="276" w:lineRule="auto"/>
              <w:rPr>
                <w:rFonts w:ascii="Times New Roman" w:eastAsia="Times New Roman" w:hAnsi="Times New Roman" w:cs="Times New Roman"/>
                <w:b/>
                <w:color w:val="000000"/>
                <w:w w:val="97"/>
                <w:lang w:val="ru-RU"/>
              </w:rPr>
            </w:pPr>
          </w:p>
        </w:tc>
        <w:tc>
          <w:tcPr>
            <w:tcW w:w="975" w:type="dxa"/>
          </w:tcPr>
          <w:p w:rsidR="00CB1789" w:rsidRPr="00FF5E9C" w:rsidRDefault="002F3750"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10</w:t>
            </w:r>
          </w:p>
        </w:tc>
        <w:tc>
          <w:tcPr>
            <w:tcW w:w="1010" w:type="dxa"/>
          </w:tcPr>
          <w:p w:rsidR="00CB1789" w:rsidRPr="00FF5E9C" w:rsidRDefault="00A26422"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CB1789" w:rsidRPr="00FF5E9C" w:rsidRDefault="00A26422"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r w:rsidR="00B171DE" w:rsidRPr="00FF5E9C">
              <w:rPr>
                <w:rFonts w:ascii="Times New Roman" w:eastAsia="Times New Roman" w:hAnsi="Times New Roman" w:cs="Times New Roman"/>
                <w:b/>
                <w:color w:val="000000"/>
                <w:w w:val="97"/>
                <w:lang w:val="ru-RU"/>
              </w:rPr>
              <w:t>5</w:t>
            </w:r>
          </w:p>
        </w:tc>
        <w:tc>
          <w:tcPr>
            <w:tcW w:w="1124" w:type="dxa"/>
          </w:tcPr>
          <w:p w:rsidR="00CB1789" w:rsidRPr="00FF5E9C" w:rsidRDefault="00CB1789" w:rsidP="00FF5E9C">
            <w:pPr>
              <w:autoSpaceDE w:val="0"/>
              <w:autoSpaceDN w:val="0"/>
              <w:spacing w:line="276" w:lineRule="auto"/>
              <w:rPr>
                <w:rFonts w:ascii="Times New Roman" w:hAnsi="Times New Roman" w:cs="Times New Roman"/>
                <w:b/>
                <w:lang w:val="ru-RU"/>
              </w:rPr>
            </w:pPr>
          </w:p>
        </w:tc>
        <w:tc>
          <w:tcPr>
            <w:tcW w:w="3976" w:type="dxa"/>
            <w:gridSpan w:val="2"/>
          </w:tcPr>
          <w:p w:rsidR="00DD4791" w:rsidRPr="00FF5E9C" w:rsidRDefault="00DD4791"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-знать цель и предназначение курса «Основы духовно-нравственной культуры народов России», понимать важность изучения культуры и </w:t>
            </w:r>
            <w:proofErr w:type="spellStart"/>
            <w:r w:rsidRPr="00FF5E9C">
              <w:rPr>
                <w:rFonts w:ascii="Times New Roman" w:hAnsi="Times New Roman" w:cs="Times New Roman"/>
                <w:lang w:val="ru-RU"/>
              </w:rPr>
              <w:t>гражданствообразующих</w:t>
            </w:r>
            <w:proofErr w:type="spellEnd"/>
            <w:r w:rsidRPr="00FF5E9C">
              <w:rPr>
                <w:rFonts w:ascii="Times New Roman" w:hAnsi="Times New Roman" w:cs="Times New Roman"/>
                <w:lang w:val="ru-RU"/>
              </w:rPr>
              <w:t xml:space="preserve"> религий для формирования личности гражданина России; </w:t>
            </w:r>
          </w:p>
          <w:p w:rsidR="00DD4791" w:rsidRPr="00FF5E9C" w:rsidRDefault="00DD4791"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иметь представление о содержании данного курса, в том числе о понятиях «мораль и нравственность», «семья», «традиционные ценности», об угрозах духовно-нравственному единству страны;</w:t>
            </w:r>
          </w:p>
          <w:p w:rsidR="00DD4791" w:rsidRPr="00FF5E9C" w:rsidRDefault="00DD4791" w:rsidP="00FF5E9C">
            <w:pPr>
              <w:tabs>
                <w:tab w:val="left" w:pos="10348"/>
              </w:tabs>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взаимосвязь между языком и культурой, духовно-нравственным развитием личности и социальным поведением.</w:t>
            </w:r>
          </w:p>
          <w:p w:rsidR="00DD4791" w:rsidRPr="00FF5E9C" w:rsidRDefault="00DD4791" w:rsidP="00FF5E9C">
            <w:pPr>
              <w:tabs>
                <w:tab w:val="left" w:pos="10348"/>
              </w:tabs>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-иметь представление об историческом пути формирования многонационального состава населения Российской Федерации, его мирном характере и причинах его </w:t>
            </w:r>
            <w:r w:rsidRPr="00FF5E9C">
              <w:rPr>
                <w:rFonts w:ascii="Times New Roman" w:hAnsi="Times New Roman" w:cs="Times New Roman"/>
                <w:lang w:val="ru-RU"/>
              </w:rPr>
              <w:lastRenderedPageBreak/>
              <w:t>формирования;</w:t>
            </w:r>
          </w:p>
          <w:p w:rsidR="00DD4791" w:rsidRPr="00FF5E9C" w:rsidRDefault="00DD4791" w:rsidP="00FF5E9C">
            <w:pPr>
              <w:tabs>
                <w:tab w:val="left" w:pos="10348"/>
              </w:tabs>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о современном состоянии культурного и религиозного разнообразия народов Российской Федерации, причинах культурных различий;</w:t>
            </w:r>
          </w:p>
          <w:p w:rsidR="00DD4791" w:rsidRPr="00FF5E9C" w:rsidRDefault="00DD4791" w:rsidP="00FF5E9C">
            <w:pPr>
              <w:tabs>
                <w:tab w:val="left" w:pos="10348"/>
              </w:tabs>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необходимость межнационального и межрелигиозного сотрудничества и взаимодействия, важность сотрудничества и дружбы между народами и нациями, обосновывать их необходимость</w:t>
            </w:r>
          </w:p>
          <w:p w:rsidR="00DD4791" w:rsidRPr="00FF5E9C" w:rsidRDefault="00DD4791" w:rsidP="00FF5E9C">
            <w:pPr>
              <w:autoSpaceDE w:val="0"/>
              <w:autoSpaceDN w:val="0"/>
              <w:spacing w:line="276" w:lineRule="auto"/>
              <w:ind w:left="180" w:right="-14"/>
              <w:jc w:val="both"/>
              <w:rPr>
                <w:rFonts w:ascii="Times New Roman" w:hAnsi="Times New Roman" w:cs="Times New Roman"/>
                <w:lang w:val="ru-RU"/>
              </w:rPr>
            </w:pPr>
          </w:p>
          <w:p w:rsidR="00CB1789" w:rsidRPr="00FF5E9C" w:rsidRDefault="00CB1789" w:rsidP="00FF5E9C">
            <w:pPr>
              <w:autoSpaceDE w:val="0"/>
              <w:autoSpaceDN w:val="0"/>
              <w:spacing w:line="276" w:lineRule="auto"/>
              <w:rPr>
                <w:rFonts w:ascii="Times New Roman" w:hAnsi="Times New Roman" w:cs="Times New Roman"/>
                <w:b/>
                <w:lang w:val="ru-RU"/>
              </w:rPr>
            </w:pPr>
          </w:p>
        </w:tc>
        <w:tc>
          <w:tcPr>
            <w:tcW w:w="1652" w:type="dxa"/>
          </w:tcPr>
          <w:p w:rsidR="00CB1789" w:rsidRPr="00FF5E9C" w:rsidRDefault="00A26422"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r w:rsidR="00B171DE" w:rsidRPr="00FF5E9C">
              <w:rPr>
                <w:rFonts w:ascii="Times New Roman" w:hAnsi="Times New Roman" w:cs="Times New Roman"/>
                <w:lang w:val="ru-RU"/>
              </w:rPr>
              <w:t>,</w:t>
            </w:r>
          </w:p>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практическая работа</w:t>
            </w:r>
          </w:p>
        </w:tc>
        <w:tc>
          <w:tcPr>
            <w:tcW w:w="2026" w:type="dxa"/>
          </w:tcPr>
          <w:p w:rsidR="006150A6" w:rsidRPr="00FF5E9C" w:rsidRDefault="00012354" w:rsidP="00FF5E9C">
            <w:pPr>
              <w:spacing w:line="276" w:lineRule="auto"/>
              <w:rPr>
                <w:rFonts w:ascii="Times New Roman" w:hAnsi="Times New Roman" w:cs="Times New Roman"/>
                <w:lang w:val="ru-RU"/>
              </w:rPr>
            </w:pPr>
            <w:hyperlink r:id="rId6"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012354" w:rsidP="00FF5E9C">
            <w:pPr>
              <w:autoSpaceDE w:val="0"/>
              <w:autoSpaceDN w:val="0"/>
              <w:spacing w:line="276" w:lineRule="auto"/>
              <w:rPr>
                <w:rFonts w:ascii="Times New Roman" w:hAnsi="Times New Roman" w:cs="Times New Roman"/>
                <w:b/>
                <w:lang w:val="ru-RU"/>
              </w:rPr>
            </w:pPr>
            <w:hyperlink r:id="rId7"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2A7C2C" w:rsidRPr="00FF5E9C" w:rsidRDefault="00012354" w:rsidP="00FF5E9C">
            <w:pPr>
              <w:spacing w:line="276" w:lineRule="auto"/>
              <w:rPr>
                <w:rFonts w:ascii="Times New Roman" w:hAnsi="Times New Roman" w:cs="Times New Roman"/>
                <w:lang w:val="ru-RU"/>
              </w:rPr>
            </w:pPr>
            <w:hyperlink r:id="rId8"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196494" w:rsidRPr="00FF5E9C" w:rsidTr="00E10F70">
        <w:trPr>
          <w:trHeight w:val="557"/>
        </w:trPr>
        <w:tc>
          <w:tcPr>
            <w:tcW w:w="4077" w:type="dxa"/>
            <w:gridSpan w:val="4"/>
          </w:tcPr>
          <w:p w:rsidR="00196494" w:rsidRPr="00FF5E9C" w:rsidRDefault="00196494" w:rsidP="00FF5E9C">
            <w:pPr>
              <w:autoSpaceDE w:val="0"/>
              <w:autoSpaceDN w:val="0"/>
              <w:spacing w:line="276" w:lineRule="auto"/>
              <w:rPr>
                <w:rFonts w:ascii="Times New Roman" w:eastAsia="Times New Roman" w:hAnsi="Times New Roman" w:cs="Times New Roman"/>
                <w:b/>
                <w:color w:val="000000"/>
                <w:w w:val="97"/>
                <w:lang w:val="ru-RU"/>
              </w:rPr>
            </w:pPr>
            <w:proofErr w:type="spellStart"/>
            <w:r w:rsidRPr="00FF5E9C">
              <w:rPr>
                <w:rFonts w:ascii="Times New Roman" w:eastAsia="Times New Roman" w:hAnsi="Times New Roman" w:cs="Times New Roman"/>
                <w:color w:val="000000"/>
                <w:w w:val="97"/>
              </w:rPr>
              <w:lastRenderedPageBreak/>
              <w:t>Итого</w:t>
            </w:r>
            <w:proofErr w:type="spellEnd"/>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color w:val="000000"/>
                <w:w w:val="97"/>
              </w:rPr>
              <w:t>по</w:t>
            </w:r>
            <w:proofErr w:type="spellEnd"/>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color w:val="000000"/>
                <w:w w:val="97"/>
              </w:rPr>
              <w:t>разделу</w:t>
            </w:r>
            <w:proofErr w:type="spellEnd"/>
            <w:r w:rsidRPr="00FF5E9C">
              <w:rPr>
                <w:rFonts w:ascii="Times New Roman" w:eastAsia="Times New Roman" w:hAnsi="Times New Roman" w:cs="Times New Roman"/>
                <w:color w:val="000000"/>
                <w:w w:val="97"/>
                <w:lang w:val="ru-RU"/>
              </w:rPr>
              <w:t>:</w:t>
            </w:r>
          </w:p>
        </w:tc>
        <w:tc>
          <w:tcPr>
            <w:tcW w:w="975" w:type="dxa"/>
          </w:tcPr>
          <w:p w:rsidR="00196494" w:rsidRPr="00FF5E9C" w:rsidRDefault="002F3750"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10</w:t>
            </w:r>
          </w:p>
        </w:tc>
        <w:tc>
          <w:tcPr>
            <w:tcW w:w="10932" w:type="dxa"/>
            <w:gridSpan w:val="7"/>
          </w:tcPr>
          <w:p w:rsidR="00196494" w:rsidRPr="00FF5E9C" w:rsidRDefault="00196494" w:rsidP="00FF5E9C">
            <w:pPr>
              <w:autoSpaceDE w:val="0"/>
              <w:autoSpaceDN w:val="0"/>
              <w:spacing w:line="276" w:lineRule="auto"/>
              <w:rPr>
                <w:rFonts w:ascii="Times New Roman" w:hAnsi="Times New Roman" w:cs="Times New Roman"/>
                <w:b/>
                <w:lang w:val="ru-RU"/>
              </w:rPr>
            </w:pPr>
          </w:p>
        </w:tc>
      </w:tr>
      <w:tr w:rsidR="00CB1789" w:rsidRPr="00012354" w:rsidTr="00E04641">
        <w:trPr>
          <w:trHeight w:val="557"/>
        </w:trPr>
        <w:tc>
          <w:tcPr>
            <w:tcW w:w="15984" w:type="dxa"/>
            <w:gridSpan w:val="12"/>
          </w:tcPr>
          <w:p w:rsidR="00CB1789" w:rsidRPr="00FF5E9C" w:rsidRDefault="00CB1789" w:rsidP="00FF5E9C">
            <w:pPr>
              <w:autoSpaceDE w:val="0"/>
              <w:autoSpaceDN w:val="0"/>
              <w:spacing w:line="276" w:lineRule="auto"/>
              <w:rPr>
                <w:rFonts w:ascii="Times New Roman" w:hAnsi="Times New Roman" w:cs="Times New Roman"/>
                <w:b/>
                <w:lang w:val="ru-RU"/>
              </w:rPr>
            </w:pPr>
            <w:r w:rsidRPr="00FF5E9C">
              <w:rPr>
                <w:rFonts w:ascii="Times New Roman" w:eastAsia="Times New Roman" w:hAnsi="Times New Roman" w:cs="Times New Roman"/>
                <w:b/>
                <w:color w:val="000000"/>
                <w:w w:val="97"/>
                <w:lang w:val="ru-RU"/>
              </w:rPr>
              <w:t>Раздел</w:t>
            </w:r>
            <w:r w:rsidR="002F3750" w:rsidRPr="00FF5E9C">
              <w:rPr>
                <w:rFonts w:ascii="Times New Roman" w:eastAsia="Times New Roman" w:hAnsi="Times New Roman" w:cs="Times New Roman"/>
                <w:b/>
                <w:color w:val="000000"/>
                <w:w w:val="97"/>
                <w:lang w:val="ru-RU"/>
              </w:rPr>
              <w:t>2.</w:t>
            </w:r>
            <w:r w:rsidRPr="00FF5E9C">
              <w:rPr>
                <w:rFonts w:ascii="Times New Roman" w:eastAsia="Times New Roman" w:hAnsi="Times New Roman" w:cs="Times New Roman"/>
                <w:b/>
                <w:color w:val="000000"/>
                <w:w w:val="97"/>
                <w:lang w:val="ru-RU"/>
              </w:rPr>
              <w:t xml:space="preserve"> </w:t>
            </w:r>
            <w:r w:rsidR="002F3750" w:rsidRPr="00FF5E9C">
              <w:rPr>
                <w:rFonts w:ascii="Times New Roman" w:hAnsi="Times New Roman" w:cs="Times New Roman"/>
                <w:b/>
                <w:lang w:val="ru-RU"/>
              </w:rPr>
              <w:t>Семья и духовно-нравственные ценности»</w:t>
            </w:r>
          </w:p>
        </w:tc>
      </w:tr>
      <w:tr w:rsidR="006150A6" w:rsidRPr="00FF5E9C" w:rsidTr="00E04641">
        <w:trPr>
          <w:trHeight w:val="557"/>
        </w:trPr>
        <w:tc>
          <w:tcPr>
            <w:tcW w:w="540" w:type="dxa"/>
            <w:gridSpan w:val="3"/>
          </w:tcPr>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2.1</w:t>
            </w:r>
          </w:p>
        </w:tc>
        <w:tc>
          <w:tcPr>
            <w:tcW w:w="3537"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hAnsi="Times New Roman" w:cs="Times New Roman"/>
                <w:b/>
                <w:lang w:val="ru-RU"/>
              </w:rPr>
              <w:t>«Семья и духовно-нравственные ценности»</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6</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76" w:type="dxa"/>
            <w:gridSpan w:val="2"/>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понимать смысл термина «семья»;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иметь представление о взаимосвязях между типом культуры и особенностями семейного быта и отношений в семье;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осознавать значение термина «поколение» и его взаимосвязь с культурными особенностями своего времени;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уметь составить рассказ о своей семье в соответствии с культурно-историческими условиями её существования;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понимать и обосновывать такие </w:t>
            </w:r>
            <w:r w:rsidRPr="00FF5E9C">
              <w:rPr>
                <w:rFonts w:ascii="Times New Roman" w:hAnsi="Times New Roman" w:cs="Times New Roman"/>
                <w:lang w:val="ru-RU"/>
              </w:rPr>
              <w:lastRenderedPageBreak/>
              <w:t>понятия, как «счастливая семья», «семейное счастье»;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осознавать и уметь доказывать важность семьи как хранителя традиций и её воспитательную роль;</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смысл терминов «сиротство», «социальное сиротство», обосновывать нравственную важность заботы о сиротах, знать о формах помощи сиротам со стороны государства.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уметь объяснить понятие «Родина»;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осознавать взаимосвязь и различия между концептами «Отечество» и «Родина»; 6 понимать, что такое история семьи, каковы формы её выражения и сохранения;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-обосновывать и доказывать взаимосвязь истории семьи и истории народа, государства, человечества.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иметь представление о семейных традициях и обосновывать их важность как ключевых элементах семейных отношений;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понимать взаимосвязь семейных традиций и культуры собственного этноса;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уметь рассказывать о семейных традициях своего народа и народов России, собственной семьи;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-осознавать роль семейных традиций в культуре общества, трансляции ценностей, духовно-нравственных </w:t>
            </w:r>
            <w:r w:rsidRPr="00FF5E9C">
              <w:rPr>
                <w:rFonts w:ascii="Times New Roman" w:hAnsi="Times New Roman" w:cs="Times New Roman"/>
                <w:lang w:val="ru-RU"/>
              </w:rPr>
              <w:lastRenderedPageBreak/>
              <w:t xml:space="preserve">идеалов. </w:t>
            </w:r>
          </w:p>
          <w:p w:rsidR="006150A6" w:rsidRPr="00FF5E9C" w:rsidRDefault="006150A6" w:rsidP="00FF5E9C">
            <w:pPr>
              <w:autoSpaceDE w:val="0"/>
              <w:autoSpaceDN w:val="0"/>
              <w:spacing w:line="276" w:lineRule="auto"/>
              <w:rPr>
                <w:rFonts w:ascii="Times New Roman" w:hAnsi="Times New Roman" w:cs="Times New Roman"/>
                <w:b/>
                <w:lang w:val="ru-RU"/>
              </w:rPr>
            </w:pPr>
          </w:p>
        </w:tc>
        <w:tc>
          <w:tcPr>
            <w:tcW w:w="1652" w:type="dxa"/>
          </w:tcPr>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color w:val="000000"/>
                <w:shd w:val="clear" w:color="auto" w:fill="FFFFFF"/>
                <w:lang w:val="ru-RU"/>
              </w:rPr>
              <w:lastRenderedPageBreak/>
              <w:t>Устный опрос; тестирование, практическая работа</w:t>
            </w:r>
          </w:p>
        </w:tc>
        <w:tc>
          <w:tcPr>
            <w:tcW w:w="2026" w:type="dxa"/>
          </w:tcPr>
          <w:p w:rsidR="006150A6" w:rsidRPr="00FF5E9C" w:rsidRDefault="00012354" w:rsidP="00FF5E9C">
            <w:pPr>
              <w:spacing w:line="276" w:lineRule="auto"/>
              <w:rPr>
                <w:rFonts w:ascii="Times New Roman" w:hAnsi="Times New Roman" w:cs="Times New Roman"/>
                <w:lang w:val="ru-RU"/>
              </w:rPr>
            </w:pPr>
            <w:hyperlink r:id="rId9"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012354" w:rsidP="00FF5E9C">
            <w:pPr>
              <w:autoSpaceDE w:val="0"/>
              <w:autoSpaceDN w:val="0"/>
              <w:spacing w:line="276" w:lineRule="auto"/>
              <w:rPr>
                <w:rFonts w:ascii="Times New Roman" w:hAnsi="Times New Roman" w:cs="Times New Roman"/>
                <w:b/>
                <w:lang w:val="ru-RU"/>
              </w:rPr>
            </w:pPr>
            <w:hyperlink r:id="rId10"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012354" w:rsidP="00FF5E9C">
            <w:pPr>
              <w:spacing w:line="276" w:lineRule="auto"/>
              <w:rPr>
                <w:rFonts w:ascii="Times New Roman" w:hAnsi="Times New Roman" w:cs="Times New Roman"/>
                <w:lang w:val="ru-RU"/>
              </w:rPr>
            </w:pPr>
            <w:hyperlink r:id="rId11"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E10F70">
        <w:trPr>
          <w:trHeight w:val="557"/>
        </w:trPr>
        <w:tc>
          <w:tcPr>
            <w:tcW w:w="4077" w:type="dxa"/>
            <w:gridSpan w:val="4"/>
          </w:tcPr>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proofErr w:type="spellStart"/>
            <w:r w:rsidRPr="00FF5E9C">
              <w:rPr>
                <w:rFonts w:ascii="Times New Roman" w:eastAsia="Times New Roman" w:hAnsi="Times New Roman" w:cs="Times New Roman"/>
                <w:color w:val="000000"/>
                <w:w w:val="97"/>
              </w:rPr>
              <w:lastRenderedPageBreak/>
              <w:t>Итого</w:t>
            </w:r>
            <w:proofErr w:type="spellEnd"/>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color w:val="000000"/>
                <w:w w:val="97"/>
              </w:rPr>
              <w:t>по</w:t>
            </w:r>
            <w:proofErr w:type="spellEnd"/>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color w:val="000000"/>
                <w:w w:val="97"/>
              </w:rPr>
              <w:t>разделу</w:t>
            </w:r>
            <w:proofErr w:type="spellEnd"/>
            <w:r w:rsidRPr="00FF5E9C">
              <w:rPr>
                <w:rFonts w:ascii="Times New Roman" w:eastAsia="Times New Roman" w:hAnsi="Times New Roman" w:cs="Times New Roman"/>
                <w:color w:val="000000"/>
                <w:w w:val="97"/>
                <w:lang w:val="ru-RU"/>
              </w:rPr>
              <w:t>:</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6</w:t>
            </w:r>
          </w:p>
        </w:tc>
        <w:tc>
          <w:tcPr>
            <w:tcW w:w="10932" w:type="dxa"/>
            <w:gridSpan w:val="7"/>
          </w:tcPr>
          <w:p w:rsidR="006150A6" w:rsidRPr="00FF5E9C" w:rsidRDefault="006150A6" w:rsidP="00FF5E9C">
            <w:pPr>
              <w:autoSpaceDE w:val="0"/>
              <w:autoSpaceDN w:val="0"/>
              <w:spacing w:line="276" w:lineRule="auto"/>
              <w:rPr>
                <w:rFonts w:ascii="Times New Roman" w:hAnsi="Times New Roman" w:cs="Times New Roman"/>
                <w:b/>
                <w:lang w:val="ru-RU"/>
              </w:rPr>
            </w:pPr>
          </w:p>
        </w:tc>
      </w:tr>
      <w:tr w:rsidR="006150A6" w:rsidRPr="00012354" w:rsidTr="00E04641">
        <w:trPr>
          <w:trHeight w:val="557"/>
        </w:trPr>
        <w:tc>
          <w:tcPr>
            <w:tcW w:w="4077" w:type="dxa"/>
            <w:gridSpan w:val="4"/>
          </w:tcPr>
          <w:p w:rsidR="006150A6" w:rsidRPr="00FF5E9C" w:rsidRDefault="006150A6" w:rsidP="00FF5E9C">
            <w:pPr>
              <w:autoSpaceDE w:val="0"/>
              <w:autoSpaceDN w:val="0"/>
              <w:spacing w:line="276" w:lineRule="auto"/>
              <w:jc w:val="center"/>
              <w:rPr>
                <w:rFonts w:ascii="Times New Roman" w:hAnsi="Times New Roman" w:cs="Times New Roman"/>
                <w:lang w:val="ru-RU"/>
              </w:rPr>
            </w:pPr>
            <w:r w:rsidRPr="00FF5E9C">
              <w:rPr>
                <w:rFonts w:ascii="Times New Roman" w:eastAsia="Times New Roman" w:hAnsi="Times New Roman" w:cs="Times New Roman"/>
                <w:b/>
                <w:color w:val="000000"/>
                <w:w w:val="97"/>
                <w:lang w:val="ru-RU"/>
              </w:rPr>
              <w:t xml:space="preserve">Раздел 3. </w:t>
            </w:r>
            <w:r w:rsidRPr="00FF5E9C">
              <w:rPr>
                <w:rFonts w:ascii="Times New Roman" w:hAnsi="Times New Roman" w:cs="Times New Roman"/>
                <w:b/>
                <w:lang w:val="ru-RU"/>
              </w:rPr>
              <w:t>«Духовно-нравственное богатство личности»</w:t>
            </w:r>
          </w:p>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p>
        </w:tc>
        <w:tc>
          <w:tcPr>
            <w:tcW w:w="11907" w:type="dxa"/>
            <w:gridSpan w:val="8"/>
          </w:tcPr>
          <w:p w:rsidR="006150A6" w:rsidRPr="00FF5E9C" w:rsidRDefault="006150A6" w:rsidP="00FF5E9C">
            <w:pPr>
              <w:autoSpaceDE w:val="0"/>
              <w:autoSpaceDN w:val="0"/>
              <w:spacing w:line="276" w:lineRule="auto"/>
              <w:rPr>
                <w:rFonts w:ascii="Times New Roman" w:hAnsi="Times New Roman" w:cs="Times New Roman"/>
                <w:b/>
                <w:lang w:val="ru-RU"/>
              </w:rPr>
            </w:pPr>
          </w:p>
        </w:tc>
      </w:tr>
      <w:tr w:rsidR="006150A6" w:rsidRPr="00FF5E9C" w:rsidTr="00DD4791">
        <w:trPr>
          <w:trHeight w:val="3247"/>
        </w:trPr>
        <w:tc>
          <w:tcPr>
            <w:tcW w:w="525" w:type="dxa"/>
          </w:tcPr>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3.1</w:t>
            </w:r>
          </w:p>
        </w:tc>
        <w:tc>
          <w:tcPr>
            <w:tcW w:w="3552" w:type="dxa"/>
            <w:gridSpan w:val="3"/>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b/>
                <w:lang w:val="ru-RU"/>
              </w:rPr>
              <w:t>«Духовно-нравственное богатство личности»</w:t>
            </w:r>
          </w:p>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3</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69"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понимать значение термина «человек» в контексте духовно-нравственной культуры;</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уметь обосновать взаимосвязь и взаимообусловленность человека и общества, человека и культуры;</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и объяснять различия между обоснованием термина «личность» в быту, в контексте культуры и творчества;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знать, что такое гуманизм, иметь представление о его источниках в культуре.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значение термина «творчество» в нескольких аспектах и понимать границы их применимости;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осознавать и доказывать важность морально- нравственных ограничений в творчестве;</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обосновывать важность творчества как реализацию духовно-нравственных ценностей человека;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доказывать детерминированность творчества культурой своего этноса;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и уметь объяснить взаимосвязь труда и творчества.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lastRenderedPageBreak/>
              <w:t>- знать и уметь объяснить значение и роль морали и нравственности в жизни человека;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обосновывать происхождение духовных ценностей, понимание идеалов добра и зла;</w:t>
            </w:r>
          </w:p>
          <w:p w:rsidR="006150A6" w:rsidRPr="00FF5E9C" w:rsidRDefault="006150A6" w:rsidP="00FF5E9C">
            <w:pPr>
              <w:autoSpaceDE w:val="0"/>
              <w:autoSpaceDN w:val="0"/>
              <w:spacing w:line="276" w:lineRule="auto"/>
              <w:ind w:left="180" w:right="-14"/>
              <w:jc w:val="both"/>
              <w:rPr>
                <w:rFonts w:ascii="Times New Roman" w:hAnsi="Times New Roman" w:cs="Times New Roman"/>
                <w:b/>
                <w:lang w:val="ru-RU"/>
              </w:rPr>
            </w:pPr>
            <w:r w:rsidRPr="00FF5E9C">
              <w:rPr>
                <w:rFonts w:ascii="Times New Roman" w:hAnsi="Times New Roman" w:cs="Times New Roman"/>
                <w:lang w:val="ru-RU"/>
              </w:rPr>
              <w:t xml:space="preserve">- 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 </w:t>
            </w:r>
          </w:p>
        </w:tc>
        <w:tc>
          <w:tcPr>
            <w:tcW w:w="1659" w:type="dxa"/>
            <w:gridSpan w:val="2"/>
          </w:tcPr>
          <w:p w:rsidR="006150A6" w:rsidRPr="00FF5E9C" w:rsidRDefault="006150A6" w:rsidP="00FF5E9C">
            <w:pPr>
              <w:autoSpaceDE w:val="0"/>
              <w:autoSpaceDN w:val="0"/>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lastRenderedPageBreak/>
              <w:t>Устный опрос; тестирование,</w:t>
            </w:r>
          </w:p>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color w:val="000000"/>
                <w:shd w:val="clear" w:color="auto" w:fill="FFFFFF"/>
                <w:lang w:val="ru-RU"/>
              </w:rPr>
              <w:t xml:space="preserve">практическая работа </w:t>
            </w:r>
          </w:p>
        </w:tc>
        <w:tc>
          <w:tcPr>
            <w:tcW w:w="2026" w:type="dxa"/>
          </w:tcPr>
          <w:p w:rsidR="006150A6" w:rsidRPr="00FF5E9C" w:rsidRDefault="00012354" w:rsidP="00FF5E9C">
            <w:pPr>
              <w:spacing w:line="276" w:lineRule="auto"/>
              <w:rPr>
                <w:rFonts w:ascii="Times New Roman" w:hAnsi="Times New Roman" w:cs="Times New Roman"/>
                <w:lang w:val="ru-RU"/>
              </w:rPr>
            </w:pPr>
            <w:hyperlink r:id="rId12"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012354" w:rsidP="00FF5E9C">
            <w:pPr>
              <w:autoSpaceDE w:val="0"/>
              <w:autoSpaceDN w:val="0"/>
              <w:spacing w:line="276" w:lineRule="auto"/>
              <w:rPr>
                <w:rFonts w:ascii="Times New Roman" w:hAnsi="Times New Roman" w:cs="Times New Roman"/>
                <w:b/>
                <w:lang w:val="ru-RU"/>
              </w:rPr>
            </w:pPr>
            <w:hyperlink r:id="rId13"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012354" w:rsidP="00FF5E9C">
            <w:pPr>
              <w:spacing w:line="276" w:lineRule="auto"/>
              <w:rPr>
                <w:rFonts w:ascii="Times New Roman" w:hAnsi="Times New Roman" w:cs="Times New Roman"/>
                <w:lang w:val="ru-RU"/>
              </w:rPr>
            </w:pPr>
            <w:hyperlink r:id="rId14"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E10F70">
        <w:trPr>
          <w:trHeight w:val="557"/>
        </w:trPr>
        <w:tc>
          <w:tcPr>
            <w:tcW w:w="4077" w:type="dxa"/>
            <w:gridSpan w:val="4"/>
          </w:tcPr>
          <w:p w:rsidR="006150A6" w:rsidRPr="00FF5E9C" w:rsidRDefault="006150A6" w:rsidP="00FF5E9C">
            <w:pPr>
              <w:autoSpaceDE w:val="0"/>
              <w:autoSpaceDN w:val="0"/>
              <w:spacing w:before="76" w:line="276" w:lineRule="auto"/>
              <w:ind w:left="72"/>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lastRenderedPageBreak/>
              <w:t xml:space="preserve">Итого по разделу: </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3</w:t>
            </w:r>
          </w:p>
        </w:tc>
        <w:tc>
          <w:tcPr>
            <w:tcW w:w="10932" w:type="dxa"/>
            <w:gridSpan w:val="7"/>
          </w:tcPr>
          <w:p w:rsidR="006150A6" w:rsidRPr="00FF5E9C" w:rsidRDefault="006150A6" w:rsidP="00FF5E9C">
            <w:pPr>
              <w:autoSpaceDE w:val="0"/>
              <w:autoSpaceDN w:val="0"/>
              <w:spacing w:line="276" w:lineRule="auto"/>
              <w:rPr>
                <w:rFonts w:ascii="Times New Roman" w:hAnsi="Times New Roman" w:cs="Times New Roman"/>
                <w:b/>
                <w:lang w:val="ru-RU"/>
              </w:rPr>
            </w:pPr>
          </w:p>
        </w:tc>
      </w:tr>
      <w:tr w:rsidR="006150A6" w:rsidRPr="00FF5E9C" w:rsidTr="00E04641">
        <w:trPr>
          <w:trHeight w:val="557"/>
        </w:trPr>
        <w:tc>
          <w:tcPr>
            <w:tcW w:w="15984" w:type="dxa"/>
            <w:gridSpan w:val="12"/>
          </w:tcPr>
          <w:p w:rsidR="006150A6" w:rsidRPr="00FF5E9C" w:rsidRDefault="006150A6" w:rsidP="00FF5E9C">
            <w:pPr>
              <w:autoSpaceDE w:val="0"/>
              <w:autoSpaceDN w:val="0"/>
              <w:spacing w:line="276" w:lineRule="auto"/>
              <w:rPr>
                <w:rFonts w:ascii="Times New Roman" w:hAnsi="Times New Roman" w:cs="Times New Roman"/>
                <w:b/>
                <w:lang w:val="ru-RU"/>
              </w:rPr>
            </w:pPr>
            <w:proofErr w:type="spellStart"/>
            <w:r w:rsidRPr="00FF5E9C">
              <w:rPr>
                <w:rFonts w:ascii="Times New Roman" w:eastAsia="Times New Roman" w:hAnsi="Times New Roman" w:cs="Times New Roman"/>
                <w:b/>
                <w:color w:val="000000"/>
                <w:w w:val="97"/>
              </w:rPr>
              <w:t>Раздел</w:t>
            </w:r>
            <w:proofErr w:type="spellEnd"/>
            <w:r w:rsidRPr="00FF5E9C">
              <w:rPr>
                <w:rFonts w:ascii="Times New Roman" w:eastAsia="Times New Roman" w:hAnsi="Times New Roman" w:cs="Times New Roman"/>
                <w:b/>
                <w:color w:val="000000"/>
                <w:w w:val="97"/>
              </w:rPr>
              <w:t xml:space="preserve"> 4. </w:t>
            </w:r>
            <w:r w:rsidRPr="00FF5E9C">
              <w:rPr>
                <w:rFonts w:ascii="Times New Roman" w:hAnsi="Times New Roman" w:cs="Times New Roman"/>
                <w:b/>
                <w:lang w:val="ru-RU"/>
              </w:rPr>
              <w:t xml:space="preserve">«Культурное единство России»  </w:t>
            </w:r>
          </w:p>
          <w:p w:rsidR="006150A6" w:rsidRPr="00FF5E9C" w:rsidRDefault="006150A6" w:rsidP="00FF5E9C">
            <w:pPr>
              <w:autoSpaceDE w:val="0"/>
              <w:autoSpaceDN w:val="0"/>
              <w:spacing w:line="276" w:lineRule="auto"/>
              <w:jc w:val="both"/>
              <w:rPr>
                <w:rFonts w:ascii="Times New Roman" w:hAnsi="Times New Roman" w:cs="Times New Roman"/>
                <w:b/>
                <w:lang w:val="ru-RU"/>
              </w:rPr>
            </w:pPr>
          </w:p>
        </w:tc>
      </w:tr>
      <w:tr w:rsidR="006150A6" w:rsidRPr="00FF5E9C" w:rsidTr="00E04641">
        <w:trPr>
          <w:trHeight w:val="557"/>
        </w:trPr>
        <w:tc>
          <w:tcPr>
            <w:tcW w:w="525" w:type="dxa"/>
          </w:tcPr>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4.1</w:t>
            </w:r>
          </w:p>
        </w:tc>
        <w:tc>
          <w:tcPr>
            <w:tcW w:w="3552" w:type="dxa"/>
            <w:gridSpan w:val="3"/>
          </w:tcPr>
          <w:p w:rsidR="006150A6" w:rsidRPr="00FF5E9C" w:rsidRDefault="006150A6" w:rsidP="00FF5E9C">
            <w:pPr>
              <w:autoSpaceDE w:val="0"/>
              <w:autoSpaceDN w:val="0"/>
              <w:spacing w:line="276" w:lineRule="auto"/>
              <w:jc w:val="center"/>
              <w:rPr>
                <w:rFonts w:ascii="Times New Roman" w:hAnsi="Times New Roman" w:cs="Times New Roman"/>
                <w:b/>
                <w:lang w:val="ru-RU"/>
              </w:rPr>
            </w:pPr>
            <w:r w:rsidRPr="00FF5E9C">
              <w:rPr>
                <w:rFonts w:ascii="Times New Roman" w:hAnsi="Times New Roman" w:cs="Times New Roman"/>
                <w:b/>
                <w:lang w:val="ru-RU"/>
              </w:rPr>
              <w:t xml:space="preserve">«Культурное единство России»  </w:t>
            </w:r>
          </w:p>
          <w:p w:rsidR="006150A6" w:rsidRPr="00FF5E9C" w:rsidRDefault="006150A6" w:rsidP="00FF5E9C">
            <w:pPr>
              <w:autoSpaceDE w:val="0"/>
              <w:autoSpaceDN w:val="0"/>
              <w:spacing w:before="78" w:line="276" w:lineRule="auto"/>
              <w:ind w:left="72"/>
              <w:rPr>
                <w:rFonts w:ascii="Times New Roman" w:hAnsi="Times New Roman" w:cs="Times New Roman"/>
              </w:rPr>
            </w:pP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13</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69" w:type="dxa"/>
          </w:tcPr>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-понимать и уметь объяснять суть термина «история», знать основные исторические периоды и уметь выделять их сущностные черты;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иметь представление о значении и функциях изучения истории;</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осознавать историю своей семьи и народа как часть мирового исторического процесса.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знать о существовании связи между историческими событиями и культурой. Обосновывать важность изучения истории как духовно- нравственного долга гражданина и патриота.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-знать и понимать отличия литературы от других видов художественного творчества;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lastRenderedPageBreak/>
              <w:t xml:space="preserve">- рассказывать об особенностях литературного повествования, выделять простые выразительные средства литературного языка;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-обосновывать и доказывать важность литературы как культурного явления, как формы трансляции культурных ценностей;</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xml:space="preserve">- находить и обозначать средства выражения морального и нравственного смысла в литературных произведениях. </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иметь представление о значении терминов «взаимодействие культур», «культурный обмен» как формах распространения и обогащения духовно-нравственных идеалов общества;</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понимать и обосновывать важность сохранения культурного наследия;</w:t>
            </w:r>
          </w:p>
          <w:p w:rsidR="006150A6" w:rsidRPr="00FF5E9C" w:rsidRDefault="006150A6" w:rsidP="00FF5E9C">
            <w:pPr>
              <w:autoSpaceDE w:val="0"/>
              <w:autoSpaceDN w:val="0"/>
              <w:spacing w:line="276" w:lineRule="auto"/>
              <w:ind w:left="180" w:right="-14"/>
              <w:jc w:val="both"/>
              <w:rPr>
                <w:rFonts w:ascii="Times New Roman" w:hAnsi="Times New Roman" w:cs="Times New Roman"/>
                <w:lang w:val="ru-RU"/>
              </w:rPr>
            </w:pPr>
            <w:r w:rsidRPr="00FF5E9C">
              <w:rPr>
                <w:rFonts w:ascii="Times New Roman" w:hAnsi="Times New Roman" w:cs="Times New Roman"/>
                <w:lang w:val="ru-RU"/>
              </w:rPr>
              <w:t>- знать, что такое глобализация, уметь приводить примеры межкультурной коммуникации как способа формирования общих духовно-нравственных ценностей.</w:t>
            </w:r>
          </w:p>
          <w:p w:rsidR="006150A6" w:rsidRPr="00FF5E9C" w:rsidRDefault="006150A6" w:rsidP="00FF5E9C">
            <w:pPr>
              <w:autoSpaceDE w:val="0"/>
              <w:autoSpaceDN w:val="0"/>
              <w:spacing w:line="276" w:lineRule="auto"/>
              <w:rPr>
                <w:rFonts w:ascii="Times New Roman" w:hAnsi="Times New Roman" w:cs="Times New Roman"/>
                <w:b/>
                <w:lang w:val="ru-RU"/>
              </w:rPr>
            </w:pPr>
          </w:p>
        </w:tc>
        <w:tc>
          <w:tcPr>
            <w:tcW w:w="1659" w:type="dxa"/>
            <w:gridSpan w:val="2"/>
          </w:tcPr>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lastRenderedPageBreak/>
              <w:t>Устный опрос,</w:t>
            </w:r>
          </w:p>
          <w:p w:rsidR="006150A6" w:rsidRPr="00FF5E9C" w:rsidRDefault="006150A6"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Письменный контроль,</w:t>
            </w:r>
          </w:p>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lang w:val="ru-RU"/>
              </w:rPr>
              <w:t>тестирование</w:t>
            </w:r>
          </w:p>
        </w:tc>
        <w:tc>
          <w:tcPr>
            <w:tcW w:w="2026" w:type="dxa"/>
          </w:tcPr>
          <w:p w:rsidR="006150A6" w:rsidRPr="00FF5E9C" w:rsidRDefault="00012354" w:rsidP="00FF5E9C">
            <w:pPr>
              <w:spacing w:line="276" w:lineRule="auto"/>
              <w:rPr>
                <w:rFonts w:ascii="Times New Roman" w:hAnsi="Times New Roman" w:cs="Times New Roman"/>
                <w:lang w:val="ru-RU"/>
              </w:rPr>
            </w:pPr>
            <w:hyperlink r:id="rId15"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012354" w:rsidP="00FF5E9C">
            <w:pPr>
              <w:autoSpaceDE w:val="0"/>
              <w:autoSpaceDN w:val="0"/>
              <w:spacing w:line="276" w:lineRule="auto"/>
              <w:rPr>
                <w:rFonts w:ascii="Times New Roman" w:hAnsi="Times New Roman" w:cs="Times New Roman"/>
                <w:b/>
                <w:lang w:val="ru-RU"/>
              </w:rPr>
            </w:pPr>
            <w:hyperlink r:id="rId16" w:history="1">
              <w:r w:rsidR="006150A6" w:rsidRPr="00FF5E9C">
                <w:rPr>
                  <w:rStyle w:val="aff1"/>
                  <w:rFonts w:ascii="Times New Roman" w:hAnsi="Times New Roman" w:cs="Times New Roman"/>
                  <w:b/>
                  <w:lang w:val="ru-RU"/>
                </w:rPr>
                <w:t>https://resh.edu.ru/subject/3/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012354" w:rsidP="00FF5E9C">
            <w:pPr>
              <w:spacing w:line="276" w:lineRule="auto"/>
              <w:rPr>
                <w:rFonts w:ascii="Times New Roman" w:hAnsi="Times New Roman" w:cs="Times New Roman"/>
                <w:lang w:val="ru-RU"/>
              </w:rPr>
            </w:pPr>
            <w:hyperlink r:id="rId17"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E10F70">
        <w:trPr>
          <w:trHeight w:val="557"/>
        </w:trPr>
        <w:tc>
          <w:tcPr>
            <w:tcW w:w="4077" w:type="dxa"/>
            <w:gridSpan w:val="4"/>
          </w:tcPr>
          <w:p w:rsidR="006150A6" w:rsidRPr="00FF5E9C" w:rsidRDefault="006150A6" w:rsidP="00FF5E9C">
            <w:pPr>
              <w:autoSpaceDE w:val="0"/>
              <w:autoSpaceDN w:val="0"/>
              <w:spacing w:before="76" w:line="276" w:lineRule="auto"/>
              <w:ind w:left="72"/>
              <w:rPr>
                <w:rFonts w:ascii="Times New Roman" w:eastAsia="Times New Roman" w:hAnsi="Times New Roman" w:cs="Times New Roman"/>
                <w:color w:val="000000"/>
                <w:w w:val="97"/>
              </w:rPr>
            </w:pPr>
            <w:r w:rsidRPr="00FF5E9C">
              <w:rPr>
                <w:rFonts w:ascii="Times New Roman" w:eastAsia="Times New Roman" w:hAnsi="Times New Roman" w:cs="Times New Roman"/>
                <w:color w:val="000000"/>
                <w:w w:val="97"/>
                <w:lang w:val="ru-RU"/>
              </w:rPr>
              <w:lastRenderedPageBreak/>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13</w:t>
            </w:r>
          </w:p>
        </w:tc>
        <w:tc>
          <w:tcPr>
            <w:tcW w:w="10932" w:type="dxa"/>
            <w:gridSpan w:val="7"/>
          </w:tcPr>
          <w:p w:rsidR="006150A6" w:rsidRPr="00FF5E9C" w:rsidRDefault="006150A6" w:rsidP="00FF5E9C">
            <w:pPr>
              <w:autoSpaceDE w:val="0"/>
              <w:autoSpaceDN w:val="0"/>
              <w:spacing w:line="276" w:lineRule="auto"/>
              <w:rPr>
                <w:rFonts w:ascii="Times New Roman" w:hAnsi="Times New Roman" w:cs="Times New Roman"/>
                <w:b/>
                <w:lang w:val="ru-RU"/>
              </w:rPr>
            </w:pPr>
          </w:p>
        </w:tc>
      </w:tr>
      <w:tr w:rsidR="006150A6" w:rsidRPr="00FF5E9C" w:rsidTr="00E10F70">
        <w:trPr>
          <w:trHeight w:val="557"/>
        </w:trPr>
        <w:tc>
          <w:tcPr>
            <w:tcW w:w="15984" w:type="dxa"/>
            <w:gridSpan w:val="12"/>
          </w:tcPr>
          <w:p w:rsidR="006150A6" w:rsidRPr="00FF5E9C" w:rsidRDefault="006150A6" w:rsidP="00FF5E9C">
            <w:pPr>
              <w:autoSpaceDE w:val="0"/>
              <w:autoSpaceDN w:val="0"/>
              <w:spacing w:line="276" w:lineRule="auto"/>
              <w:rPr>
                <w:rFonts w:ascii="Times New Roman" w:hAnsi="Times New Roman" w:cs="Times New Roman"/>
                <w:b/>
                <w:lang w:val="ru-RU"/>
              </w:rPr>
            </w:pPr>
            <w:proofErr w:type="spellStart"/>
            <w:r w:rsidRPr="00FF5E9C">
              <w:rPr>
                <w:rFonts w:ascii="Times New Roman" w:eastAsia="Times New Roman" w:hAnsi="Times New Roman" w:cs="Times New Roman"/>
                <w:color w:val="000000"/>
                <w:w w:val="97"/>
              </w:rPr>
              <w:t>Раздел</w:t>
            </w:r>
            <w:proofErr w:type="spellEnd"/>
            <w:r w:rsidRPr="00FF5E9C">
              <w:rPr>
                <w:rFonts w:ascii="Times New Roman" w:eastAsia="Times New Roman" w:hAnsi="Times New Roman" w:cs="Times New Roman"/>
                <w:color w:val="000000"/>
                <w:w w:val="97"/>
              </w:rPr>
              <w:t xml:space="preserve"> </w:t>
            </w:r>
            <w:r w:rsidRPr="00FF5E9C">
              <w:rPr>
                <w:rFonts w:ascii="Times New Roman" w:eastAsia="Times New Roman" w:hAnsi="Times New Roman" w:cs="Times New Roman"/>
                <w:color w:val="000000"/>
                <w:w w:val="97"/>
                <w:lang w:val="ru-RU"/>
              </w:rPr>
              <w:t>5</w:t>
            </w:r>
            <w:r w:rsidRPr="00FF5E9C">
              <w:rPr>
                <w:rFonts w:ascii="Times New Roman" w:eastAsia="Times New Roman" w:hAnsi="Times New Roman" w:cs="Times New Roman"/>
                <w:color w:val="000000"/>
                <w:w w:val="97"/>
              </w:rPr>
              <w:t xml:space="preserve">. </w:t>
            </w:r>
            <w:proofErr w:type="spellStart"/>
            <w:r w:rsidRPr="00FF5E9C">
              <w:rPr>
                <w:rFonts w:ascii="Times New Roman" w:eastAsia="Times New Roman" w:hAnsi="Times New Roman" w:cs="Times New Roman"/>
                <w:b/>
                <w:color w:val="000000"/>
                <w:w w:val="97"/>
              </w:rPr>
              <w:t>Обобщение</w:t>
            </w:r>
            <w:proofErr w:type="spellEnd"/>
          </w:p>
        </w:tc>
      </w:tr>
      <w:tr w:rsidR="006150A6" w:rsidRPr="00FF5E9C" w:rsidTr="00E04641">
        <w:trPr>
          <w:trHeight w:val="557"/>
        </w:trPr>
        <w:tc>
          <w:tcPr>
            <w:tcW w:w="525" w:type="dxa"/>
          </w:tcPr>
          <w:p w:rsidR="006150A6" w:rsidRPr="00FF5E9C" w:rsidRDefault="006150A6" w:rsidP="00FF5E9C">
            <w:pPr>
              <w:autoSpaceDE w:val="0"/>
              <w:autoSpaceDN w:val="0"/>
              <w:spacing w:line="276" w:lineRule="auto"/>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5.1</w:t>
            </w:r>
          </w:p>
        </w:tc>
        <w:tc>
          <w:tcPr>
            <w:tcW w:w="3552" w:type="dxa"/>
            <w:gridSpan w:val="3"/>
          </w:tcPr>
          <w:p w:rsidR="006150A6" w:rsidRPr="00FF5E9C" w:rsidRDefault="006150A6" w:rsidP="00FF5E9C">
            <w:pPr>
              <w:autoSpaceDE w:val="0"/>
              <w:autoSpaceDN w:val="0"/>
              <w:spacing w:before="76" w:line="276" w:lineRule="auto"/>
              <w:ind w:left="72"/>
              <w:rPr>
                <w:rFonts w:ascii="Times New Roman" w:eastAsia="Times New Roman" w:hAnsi="Times New Roman" w:cs="Times New Roman"/>
                <w:color w:val="000000"/>
                <w:w w:val="97"/>
                <w:lang w:val="ru-RU"/>
              </w:rPr>
            </w:pPr>
            <w:r w:rsidRPr="00FF5E9C">
              <w:rPr>
                <w:rFonts w:ascii="Times New Roman" w:eastAsia="Times New Roman" w:hAnsi="Times New Roman" w:cs="Times New Roman"/>
                <w:b/>
                <w:color w:val="000000"/>
                <w:w w:val="97"/>
                <w:lang w:val="ru-RU"/>
              </w:rPr>
              <w:t>Повторение по курсу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2</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1</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69" w:type="dxa"/>
          </w:tcPr>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color w:val="000000"/>
                <w:shd w:val="clear" w:color="auto" w:fill="FFFFFF"/>
                <w:lang w:val="ru-RU"/>
              </w:rPr>
              <w:t>Виды деятельности по изученным разделам;</w:t>
            </w:r>
          </w:p>
        </w:tc>
        <w:tc>
          <w:tcPr>
            <w:tcW w:w="1659" w:type="dxa"/>
            <w:gridSpan w:val="2"/>
          </w:tcPr>
          <w:p w:rsidR="006150A6" w:rsidRPr="00FF5E9C" w:rsidRDefault="006150A6"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lang w:val="ru-RU"/>
              </w:rPr>
              <w:t>тестирование</w:t>
            </w:r>
          </w:p>
        </w:tc>
        <w:tc>
          <w:tcPr>
            <w:tcW w:w="2026" w:type="dxa"/>
          </w:tcPr>
          <w:p w:rsidR="006150A6" w:rsidRPr="00FF5E9C" w:rsidRDefault="00012354" w:rsidP="00FF5E9C">
            <w:pPr>
              <w:spacing w:line="276" w:lineRule="auto"/>
              <w:rPr>
                <w:rFonts w:ascii="Times New Roman" w:hAnsi="Times New Roman" w:cs="Times New Roman"/>
                <w:lang w:val="ru-RU"/>
              </w:rPr>
            </w:pPr>
            <w:hyperlink r:id="rId18" w:history="1">
              <w:r w:rsidR="006150A6" w:rsidRPr="00FF5E9C">
                <w:rPr>
                  <w:rStyle w:val="aff1"/>
                  <w:rFonts w:ascii="Times New Roman" w:eastAsia="Times New Roman" w:hAnsi="Times New Roman" w:cs="Times New Roman"/>
                  <w:lang w:eastAsia="ru-RU"/>
                </w:rPr>
                <w:t>http</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scool</w:t>
              </w:r>
              <w:proofErr w:type="spellEnd"/>
              <w:r w:rsidR="006150A6" w:rsidRPr="00FF5E9C">
                <w:rPr>
                  <w:rStyle w:val="aff1"/>
                  <w:rFonts w:ascii="Times New Roman" w:eastAsia="Times New Roman" w:hAnsi="Times New Roman" w:cs="Times New Roman"/>
                  <w:lang w:val="ru-RU" w:eastAsia="ru-RU"/>
                </w:rPr>
                <w:t>-</w:t>
              </w:r>
              <w:r w:rsidR="006150A6" w:rsidRPr="00FF5E9C">
                <w:rPr>
                  <w:rStyle w:val="aff1"/>
                  <w:rFonts w:ascii="Times New Roman" w:eastAsia="Times New Roman" w:hAnsi="Times New Roman" w:cs="Times New Roman"/>
                  <w:lang w:eastAsia="ru-RU"/>
                </w:rPr>
                <w:t>collection</w:t>
              </w:r>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edu</w:t>
              </w:r>
              <w:proofErr w:type="spellEnd"/>
              <w:r w:rsidR="006150A6" w:rsidRPr="00FF5E9C">
                <w:rPr>
                  <w:rStyle w:val="aff1"/>
                  <w:rFonts w:ascii="Times New Roman" w:eastAsia="Times New Roman" w:hAnsi="Times New Roman" w:cs="Times New Roman"/>
                  <w:lang w:val="ru-RU" w:eastAsia="ru-RU"/>
                </w:rPr>
                <w:t>.</w:t>
              </w:r>
              <w:proofErr w:type="spellStart"/>
              <w:r w:rsidR="006150A6" w:rsidRPr="00FF5E9C">
                <w:rPr>
                  <w:rStyle w:val="aff1"/>
                  <w:rFonts w:ascii="Times New Roman" w:eastAsia="Times New Roman" w:hAnsi="Times New Roman" w:cs="Times New Roman"/>
                  <w:lang w:eastAsia="ru-RU"/>
                </w:rPr>
                <w:t>ru</w:t>
              </w:r>
              <w:proofErr w:type="spellEnd"/>
            </w:hyperlink>
          </w:p>
          <w:p w:rsidR="006150A6" w:rsidRPr="00FF5E9C" w:rsidRDefault="006150A6" w:rsidP="00FF5E9C">
            <w:pPr>
              <w:spacing w:line="276" w:lineRule="auto"/>
              <w:rPr>
                <w:rFonts w:ascii="Times New Roman" w:hAnsi="Times New Roman" w:cs="Times New Roman"/>
                <w:lang w:val="ru-RU"/>
              </w:rPr>
            </w:pPr>
          </w:p>
          <w:p w:rsidR="006150A6" w:rsidRPr="00FF5E9C" w:rsidRDefault="00012354" w:rsidP="00FF5E9C">
            <w:pPr>
              <w:autoSpaceDE w:val="0"/>
              <w:autoSpaceDN w:val="0"/>
              <w:spacing w:line="276" w:lineRule="auto"/>
              <w:rPr>
                <w:rFonts w:ascii="Times New Roman" w:hAnsi="Times New Roman" w:cs="Times New Roman"/>
                <w:b/>
                <w:lang w:val="ru-RU"/>
              </w:rPr>
            </w:pPr>
            <w:hyperlink r:id="rId19" w:history="1">
              <w:r w:rsidR="006150A6" w:rsidRPr="00FF5E9C">
                <w:rPr>
                  <w:rStyle w:val="aff1"/>
                  <w:rFonts w:ascii="Times New Roman" w:hAnsi="Times New Roman" w:cs="Times New Roman"/>
                  <w:b/>
                  <w:lang w:val="ru-RU"/>
                </w:rPr>
                <w:t>https://resh.edu.ru/</w:t>
              </w:r>
              <w:r w:rsidR="006150A6" w:rsidRPr="00FF5E9C">
                <w:rPr>
                  <w:rStyle w:val="aff1"/>
                  <w:rFonts w:ascii="Times New Roman" w:hAnsi="Times New Roman" w:cs="Times New Roman"/>
                  <w:b/>
                  <w:lang w:val="ru-RU"/>
                </w:rPr>
                <w:lastRenderedPageBreak/>
                <w:t>subject/3/</w:t>
              </w:r>
            </w:hyperlink>
          </w:p>
          <w:p w:rsidR="006150A6" w:rsidRPr="00FF5E9C" w:rsidRDefault="006150A6" w:rsidP="00FF5E9C">
            <w:pPr>
              <w:autoSpaceDE w:val="0"/>
              <w:autoSpaceDN w:val="0"/>
              <w:spacing w:line="276" w:lineRule="auto"/>
              <w:rPr>
                <w:rFonts w:ascii="Times New Roman" w:hAnsi="Times New Roman" w:cs="Times New Roman"/>
                <w:b/>
                <w:lang w:val="ru-RU"/>
              </w:rPr>
            </w:pPr>
          </w:p>
          <w:p w:rsidR="006150A6" w:rsidRPr="00FF5E9C" w:rsidRDefault="00012354" w:rsidP="00FF5E9C">
            <w:pPr>
              <w:spacing w:line="276" w:lineRule="auto"/>
              <w:rPr>
                <w:rFonts w:ascii="Times New Roman" w:hAnsi="Times New Roman" w:cs="Times New Roman"/>
                <w:lang w:val="ru-RU"/>
              </w:rPr>
            </w:pPr>
            <w:hyperlink r:id="rId20" w:history="1">
              <w:r w:rsidR="006150A6" w:rsidRPr="00FF5E9C">
                <w:rPr>
                  <w:rStyle w:val="aff1"/>
                  <w:rFonts w:ascii="Times New Roman" w:hAnsi="Times New Roman" w:cs="Times New Roman"/>
                  <w:lang w:val="ru-RU"/>
                </w:rPr>
                <w:t>https://uchi.ru/</w:t>
              </w:r>
            </w:hyperlink>
          </w:p>
          <w:p w:rsidR="006150A6" w:rsidRPr="00FF5E9C" w:rsidRDefault="006150A6" w:rsidP="00FF5E9C">
            <w:pPr>
              <w:spacing w:line="276" w:lineRule="auto"/>
              <w:rPr>
                <w:rFonts w:ascii="Times New Roman" w:hAnsi="Times New Roman" w:cs="Times New Roman"/>
                <w:lang w:val="ru-RU"/>
              </w:rPr>
            </w:pPr>
          </w:p>
        </w:tc>
      </w:tr>
      <w:tr w:rsidR="006150A6" w:rsidRPr="00FF5E9C" w:rsidTr="00E10F70">
        <w:trPr>
          <w:trHeight w:val="557"/>
        </w:trPr>
        <w:tc>
          <w:tcPr>
            <w:tcW w:w="4077" w:type="dxa"/>
            <w:gridSpan w:val="4"/>
          </w:tcPr>
          <w:p w:rsidR="006150A6" w:rsidRPr="00FF5E9C" w:rsidRDefault="006150A6" w:rsidP="00FF5E9C">
            <w:pPr>
              <w:autoSpaceDE w:val="0"/>
              <w:autoSpaceDN w:val="0"/>
              <w:spacing w:before="76" w:line="276" w:lineRule="auto"/>
              <w:ind w:left="72"/>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lastRenderedPageBreak/>
              <w:t>Итого по разделу:</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2</w:t>
            </w:r>
          </w:p>
        </w:tc>
        <w:tc>
          <w:tcPr>
            <w:tcW w:w="10932" w:type="dxa"/>
            <w:gridSpan w:val="7"/>
          </w:tcPr>
          <w:p w:rsidR="006150A6" w:rsidRPr="00FF5E9C" w:rsidRDefault="006150A6" w:rsidP="00FF5E9C">
            <w:pPr>
              <w:autoSpaceDE w:val="0"/>
              <w:autoSpaceDN w:val="0"/>
              <w:spacing w:line="276" w:lineRule="auto"/>
              <w:rPr>
                <w:rFonts w:ascii="Times New Roman" w:hAnsi="Times New Roman" w:cs="Times New Roman"/>
                <w:b/>
                <w:lang w:val="ru-RU"/>
              </w:rPr>
            </w:pPr>
          </w:p>
        </w:tc>
      </w:tr>
      <w:tr w:rsidR="006150A6" w:rsidRPr="00FF5E9C" w:rsidTr="00E10F70">
        <w:trPr>
          <w:trHeight w:val="557"/>
        </w:trPr>
        <w:tc>
          <w:tcPr>
            <w:tcW w:w="4077" w:type="dxa"/>
            <w:gridSpan w:val="4"/>
          </w:tcPr>
          <w:p w:rsidR="006150A6" w:rsidRPr="00FF5E9C" w:rsidRDefault="006150A6" w:rsidP="00FF5E9C">
            <w:pPr>
              <w:autoSpaceDE w:val="0"/>
              <w:autoSpaceDN w:val="0"/>
              <w:spacing w:before="76" w:line="276" w:lineRule="auto"/>
              <w:ind w:left="72"/>
              <w:rPr>
                <w:rFonts w:ascii="Times New Roman" w:eastAsia="Times New Roman" w:hAnsi="Times New Roman" w:cs="Times New Roman"/>
                <w:color w:val="000000"/>
                <w:w w:val="97"/>
                <w:lang w:val="ru-RU"/>
              </w:rPr>
            </w:pPr>
            <w:r w:rsidRPr="00FF5E9C">
              <w:rPr>
                <w:rFonts w:ascii="Times New Roman" w:eastAsia="Times New Roman" w:hAnsi="Times New Roman" w:cs="Times New Roman"/>
                <w:color w:val="000000"/>
                <w:w w:val="97"/>
                <w:lang w:val="ru-RU"/>
              </w:rPr>
              <w:t>Общее количество часов:</w:t>
            </w:r>
          </w:p>
        </w:tc>
        <w:tc>
          <w:tcPr>
            <w:tcW w:w="975"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34</w:t>
            </w:r>
          </w:p>
        </w:tc>
        <w:tc>
          <w:tcPr>
            <w:tcW w:w="1010"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0</w:t>
            </w:r>
          </w:p>
        </w:tc>
        <w:tc>
          <w:tcPr>
            <w:tcW w:w="1144" w:type="dxa"/>
          </w:tcPr>
          <w:p w:rsidR="006150A6" w:rsidRPr="00FF5E9C" w:rsidRDefault="006150A6" w:rsidP="00FF5E9C">
            <w:pPr>
              <w:autoSpaceDE w:val="0"/>
              <w:autoSpaceDN w:val="0"/>
              <w:spacing w:line="276" w:lineRule="auto"/>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3,5</w:t>
            </w:r>
          </w:p>
        </w:tc>
        <w:tc>
          <w:tcPr>
            <w:tcW w:w="1124"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3969" w:type="dxa"/>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1659" w:type="dxa"/>
            <w:gridSpan w:val="2"/>
          </w:tcPr>
          <w:p w:rsidR="006150A6" w:rsidRPr="00FF5E9C" w:rsidRDefault="006150A6" w:rsidP="00FF5E9C">
            <w:pPr>
              <w:autoSpaceDE w:val="0"/>
              <w:autoSpaceDN w:val="0"/>
              <w:spacing w:line="276" w:lineRule="auto"/>
              <w:rPr>
                <w:rFonts w:ascii="Times New Roman" w:hAnsi="Times New Roman" w:cs="Times New Roman"/>
                <w:b/>
                <w:lang w:val="ru-RU"/>
              </w:rPr>
            </w:pPr>
          </w:p>
        </w:tc>
        <w:tc>
          <w:tcPr>
            <w:tcW w:w="2026" w:type="dxa"/>
          </w:tcPr>
          <w:p w:rsidR="006150A6" w:rsidRPr="00FF5E9C" w:rsidRDefault="006150A6" w:rsidP="00FF5E9C">
            <w:pPr>
              <w:autoSpaceDE w:val="0"/>
              <w:autoSpaceDN w:val="0"/>
              <w:spacing w:line="276" w:lineRule="auto"/>
              <w:rPr>
                <w:rFonts w:ascii="Times New Roman" w:hAnsi="Times New Roman" w:cs="Times New Roman"/>
                <w:b/>
                <w:lang w:val="ru-RU"/>
              </w:rPr>
            </w:pPr>
          </w:p>
        </w:tc>
      </w:tr>
    </w:tbl>
    <w:p w:rsidR="00CB1789" w:rsidRPr="00FF5E9C" w:rsidRDefault="00CB1789" w:rsidP="00FF5E9C">
      <w:pPr>
        <w:autoSpaceDE w:val="0"/>
        <w:autoSpaceDN w:val="0"/>
        <w:spacing w:after="0"/>
        <w:rPr>
          <w:rFonts w:ascii="Times New Roman" w:hAnsi="Times New Roman" w:cs="Times New Roman"/>
          <w:lang w:val="ru-RU"/>
        </w:rPr>
      </w:pPr>
    </w:p>
    <w:p w:rsidR="00B73AD3" w:rsidRPr="00FF5E9C" w:rsidRDefault="00B73AD3" w:rsidP="00FF5E9C">
      <w:pPr>
        <w:rPr>
          <w:rFonts w:ascii="Times New Roman" w:hAnsi="Times New Roman" w:cs="Times New Roman"/>
        </w:rPr>
      </w:pPr>
    </w:p>
    <w:p w:rsidR="00B73AD3" w:rsidRPr="00FF5E9C" w:rsidRDefault="00B73AD3" w:rsidP="00FF5E9C">
      <w:pPr>
        <w:rPr>
          <w:rFonts w:ascii="Times New Roman" w:hAnsi="Times New Roman" w:cs="Times New Roman"/>
          <w:lang w:val="ru-RU"/>
        </w:rPr>
      </w:pPr>
    </w:p>
    <w:p w:rsidR="00B73AD3" w:rsidRPr="00FF5E9C" w:rsidRDefault="00B73AD3" w:rsidP="00FF5E9C">
      <w:pPr>
        <w:rPr>
          <w:rFonts w:ascii="Times New Roman" w:hAnsi="Times New Roman" w:cs="Times New Roman"/>
          <w:lang w:val="ru-RU"/>
        </w:rPr>
      </w:pPr>
    </w:p>
    <w:p w:rsidR="00A4025C" w:rsidRPr="00FF5E9C" w:rsidRDefault="00A4025C" w:rsidP="00FF5E9C">
      <w:pPr>
        <w:rPr>
          <w:rFonts w:ascii="Times New Roman" w:hAnsi="Times New Roman" w:cs="Times New Roman"/>
          <w:lang w:val="ru-RU"/>
        </w:rPr>
        <w:sectPr w:rsidR="00A4025C" w:rsidRPr="00FF5E9C">
          <w:pgSz w:w="16840" w:h="11900"/>
          <w:pgMar w:top="284" w:right="640" w:bottom="1440" w:left="666" w:header="720" w:footer="720" w:gutter="0"/>
          <w:cols w:space="720" w:equalWidth="0">
            <w:col w:w="15534" w:space="0"/>
          </w:cols>
          <w:docGrid w:linePitch="360"/>
        </w:sectPr>
      </w:pPr>
    </w:p>
    <w:p w:rsidR="00A4025C" w:rsidRPr="00FF5E9C" w:rsidRDefault="00A4025C" w:rsidP="00FF5E9C">
      <w:pPr>
        <w:autoSpaceDE w:val="0"/>
        <w:autoSpaceDN w:val="0"/>
        <w:spacing w:after="78"/>
        <w:rPr>
          <w:rFonts w:ascii="Times New Roman" w:hAnsi="Times New Roman" w:cs="Times New Roman"/>
          <w:lang w:val="ru-RU"/>
        </w:rPr>
      </w:pPr>
    </w:p>
    <w:p w:rsidR="00A4025C" w:rsidRPr="00FF5E9C" w:rsidRDefault="007C71E4" w:rsidP="00FF5E9C">
      <w:pPr>
        <w:autoSpaceDE w:val="0"/>
        <w:autoSpaceDN w:val="0"/>
        <w:spacing w:after="320"/>
        <w:rPr>
          <w:rFonts w:ascii="Times New Roman" w:eastAsia="Times New Roman" w:hAnsi="Times New Roman" w:cs="Times New Roman"/>
          <w:b/>
          <w:color w:val="000000"/>
          <w:lang w:val="ru-RU"/>
        </w:rPr>
      </w:pPr>
      <w:r>
        <w:rPr>
          <w:rFonts w:ascii="Times New Roman" w:eastAsia="Times New Roman" w:hAnsi="Times New Roman" w:cs="Times New Roman"/>
          <w:b/>
          <w:color w:val="000000"/>
          <w:lang w:val="ru-RU"/>
        </w:rPr>
        <w:t xml:space="preserve">КАЛЕНДАРНО-ТЕМАТИЧЕСКОЕ </w:t>
      </w:r>
      <w:r w:rsidR="009A73E2" w:rsidRPr="00FF5E9C">
        <w:rPr>
          <w:rFonts w:ascii="Times New Roman" w:eastAsia="Times New Roman" w:hAnsi="Times New Roman" w:cs="Times New Roman"/>
          <w:b/>
          <w:color w:val="000000"/>
          <w:lang w:val="ru-RU"/>
        </w:rPr>
        <w:t>ПОУРОЧНОЕ ПЛАНИРОВАНИЕ</w:t>
      </w:r>
      <w:r w:rsidR="002A399F" w:rsidRPr="00FF5E9C">
        <w:rPr>
          <w:rFonts w:ascii="Times New Roman" w:eastAsia="Times New Roman" w:hAnsi="Times New Roman" w:cs="Times New Roman"/>
          <w:b/>
          <w:color w:val="000000"/>
          <w:lang w:val="ru-RU"/>
        </w:rPr>
        <w:t xml:space="preserve"> 5 класс</w:t>
      </w:r>
      <w:r w:rsidR="009A73E2" w:rsidRPr="00FF5E9C">
        <w:rPr>
          <w:rFonts w:ascii="Times New Roman" w:eastAsia="Times New Roman" w:hAnsi="Times New Roman" w:cs="Times New Roman"/>
          <w:b/>
          <w:color w:val="000000"/>
          <w:lang w:val="ru-RU"/>
        </w:rPr>
        <w:t xml:space="preserve"> </w:t>
      </w:r>
    </w:p>
    <w:tbl>
      <w:tblPr>
        <w:tblStyle w:val="aff0"/>
        <w:tblW w:w="0" w:type="auto"/>
        <w:tblLayout w:type="fixed"/>
        <w:tblLook w:val="04A0" w:firstRow="1" w:lastRow="0" w:firstColumn="1" w:lastColumn="0" w:noHBand="0" w:noVBand="1"/>
      </w:tblPr>
      <w:tblGrid>
        <w:gridCol w:w="600"/>
        <w:gridCol w:w="2860"/>
        <w:gridCol w:w="334"/>
        <w:gridCol w:w="709"/>
        <w:gridCol w:w="1417"/>
        <w:gridCol w:w="1251"/>
        <w:gridCol w:w="1434"/>
        <w:gridCol w:w="2195"/>
      </w:tblGrid>
      <w:tr w:rsidR="00E10F70" w:rsidRPr="00FF5E9C" w:rsidTr="00506214">
        <w:trPr>
          <w:trHeight w:val="270"/>
        </w:trPr>
        <w:tc>
          <w:tcPr>
            <w:tcW w:w="600" w:type="dxa"/>
            <w:vMerge w:val="restart"/>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w:t>
            </w:r>
            <w:r w:rsidRPr="00FF5E9C">
              <w:rPr>
                <w:rFonts w:ascii="Times New Roman" w:hAnsi="Times New Roman" w:cs="Times New Roman"/>
                <w:lang w:val="ru-RU"/>
              </w:rPr>
              <w:br/>
            </w:r>
            <w:r w:rsidRPr="00FF5E9C">
              <w:rPr>
                <w:rFonts w:ascii="Times New Roman" w:eastAsia="Times New Roman" w:hAnsi="Times New Roman" w:cs="Times New Roman"/>
                <w:b/>
                <w:color w:val="000000"/>
                <w:lang w:val="ru-RU"/>
              </w:rPr>
              <w:t>п/п</w:t>
            </w:r>
          </w:p>
        </w:tc>
        <w:tc>
          <w:tcPr>
            <w:tcW w:w="2860" w:type="dxa"/>
            <w:vMerge w:val="restart"/>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Тема урок</w:t>
            </w:r>
            <w:r w:rsidRPr="00FF5E9C">
              <w:rPr>
                <w:rFonts w:ascii="Times New Roman" w:eastAsia="Times New Roman" w:hAnsi="Times New Roman" w:cs="Times New Roman"/>
                <w:b/>
                <w:color w:val="000000"/>
              </w:rPr>
              <w:t>а</w:t>
            </w:r>
          </w:p>
        </w:tc>
        <w:tc>
          <w:tcPr>
            <w:tcW w:w="3711" w:type="dxa"/>
            <w:gridSpan w:val="4"/>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Количество часов</w:t>
            </w:r>
          </w:p>
        </w:tc>
        <w:tc>
          <w:tcPr>
            <w:tcW w:w="1434" w:type="dxa"/>
            <w:vMerge w:val="restart"/>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Дата изучения</w:t>
            </w:r>
          </w:p>
        </w:tc>
        <w:tc>
          <w:tcPr>
            <w:tcW w:w="2195" w:type="dxa"/>
            <w:vMerge w:val="restart"/>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Виды, формы контроля</w:t>
            </w:r>
          </w:p>
        </w:tc>
      </w:tr>
      <w:tr w:rsidR="00E10F70" w:rsidRPr="00FF5E9C" w:rsidTr="00F74FA8">
        <w:trPr>
          <w:trHeight w:val="495"/>
        </w:trPr>
        <w:tc>
          <w:tcPr>
            <w:tcW w:w="600" w:type="dxa"/>
            <w:vMerge/>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rPr>
            </w:pPr>
          </w:p>
        </w:tc>
        <w:tc>
          <w:tcPr>
            <w:tcW w:w="2860" w:type="dxa"/>
            <w:vMerge/>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rPr>
            </w:pPr>
          </w:p>
        </w:tc>
        <w:tc>
          <w:tcPr>
            <w:tcW w:w="1043" w:type="dxa"/>
            <w:gridSpan w:val="2"/>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всего</w:t>
            </w:r>
          </w:p>
        </w:tc>
        <w:tc>
          <w:tcPr>
            <w:tcW w:w="1417"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Контрольные работы</w:t>
            </w:r>
          </w:p>
        </w:tc>
        <w:tc>
          <w:tcPr>
            <w:tcW w:w="1251"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 xml:space="preserve">Практические работы </w:t>
            </w:r>
          </w:p>
        </w:tc>
        <w:tc>
          <w:tcPr>
            <w:tcW w:w="1434" w:type="dxa"/>
            <w:vMerge/>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vMerge/>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r>
      <w:tr w:rsidR="003E63E8" w:rsidRPr="00012354" w:rsidTr="003E63E8">
        <w:trPr>
          <w:trHeight w:val="495"/>
        </w:trPr>
        <w:tc>
          <w:tcPr>
            <w:tcW w:w="10800" w:type="dxa"/>
            <w:gridSpan w:val="8"/>
          </w:tcPr>
          <w:p w:rsidR="003E63E8"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Раздел 1. Россия – наш общий дом    10 ч.</w:t>
            </w: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w:t>
            </w:r>
          </w:p>
        </w:tc>
        <w:tc>
          <w:tcPr>
            <w:tcW w:w="3194" w:type="dxa"/>
            <w:gridSpan w:val="2"/>
          </w:tcPr>
          <w:p w:rsidR="00E10F70" w:rsidRPr="00FF5E9C" w:rsidRDefault="00A11411" w:rsidP="007C71E4">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hAnsi="Times New Roman" w:cs="Times New Roman"/>
                <w:lang w:val="ru-RU"/>
              </w:rPr>
              <w:t xml:space="preserve">Ознакомление с </w:t>
            </w:r>
            <w:r w:rsidR="007C71E4">
              <w:rPr>
                <w:rFonts w:ascii="Times New Roman" w:hAnsi="Times New Roman" w:cs="Times New Roman"/>
                <w:lang w:val="ru-RU"/>
              </w:rPr>
              <w:t>понятием</w:t>
            </w:r>
            <w:r w:rsidR="006D561F" w:rsidRPr="00FF5E9C">
              <w:rPr>
                <w:rFonts w:ascii="Times New Roman" w:hAnsi="Times New Roman" w:cs="Times New Roman"/>
                <w:lang w:val="ru-RU"/>
              </w:rPr>
              <w:t xml:space="preserve"> «Основы духовно-нравст</w:t>
            </w:r>
            <w:r w:rsidRPr="00FF5E9C">
              <w:rPr>
                <w:rFonts w:ascii="Times New Roman" w:hAnsi="Times New Roman" w:cs="Times New Roman"/>
                <w:lang w:val="ru-RU"/>
              </w:rPr>
              <w:t>венной культуры народов России»</w:t>
            </w: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w:t>
            </w:r>
          </w:p>
        </w:tc>
        <w:tc>
          <w:tcPr>
            <w:tcW w:w="3194" w:type="dxa"/>
            <w:gridSpan w:val="2"/>
          </w:tcPr>
          <w:p w:rsidR="006D561F" w:rsidRPr="00FF5E9C" w:rsidRDefault="006D561F" w:rsidP="00FF5E9C">
            <w:pPr>
              <w:autoSpaceDE w:val="0"/>
              <w:autoSpaceDN w:val="0"/>
              <w:spacing w:line="276" w:lineRule="auto"/>
              <w:ind w:left="180" w:right="-17"/>
              <w:rPr>
                <w:rFonts w:ascii="Times New Roman" w:hAnsi="Times New Roman" w:cs="Times New Roman"/>
                <w:lang w:val="ru-RU"/>
              </w:rPr>
            </w:pPr>
            <w:r w:rsidRPr="00FF5E9C">
              <w:rPr>
                <w:rFonts w:ascii="Times New Roman" w:hAnsi="Times New Roman" w:cs="Times New Roman"/>
                <w:lang w:val="ru-RU"/>
              </w:rPr>
              <w:t>Наш дом</w:t>
            </w:r>
            <w:r w:rsidRPr="00FF5E9C">
              <w:rPr>
                <w:rFonts w:ascii="Times New Roman" w:hAnsi="Times New Roman" w:cs="Times New Roman"/>
              </w:rPr>
              <w:t> </w:t>
            </w:r>
            <w:r w:rsidRPr="00FF5E9C">
              <w:rPr>
                <w:rFonts w:ascii="Times New Roman" w:hAnsi="Times New Roman" w:cs="Times New Roman"/>
                <w:lang w:val="ru-RU"/>
              </w:rPr>
              <w:t xml:space="preserve"> — Россия </w:t>
            </w:r>
          </w:p>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3E63E8"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w:t>
            </w:r>
          </w:p>
        </w:tc>
        <w:tc>
          <w:tcPr>
            <w:tcW w:w="3194" w:type="dxa"/>
            <w:gridSpan w:val="2"/>
          </w:tcPr>
          <w:p w:rsidR="006D561F" w:rsidRPr="00FF5E9C" w:rsidRDefault="006D561F" w:rsidP="00FF5E9C">
            <w:pPr>
              <w:autoSpaceDE w:val="0"/>
              <w:autoSpaceDN w:val="0"/>
              <w:spacing w:line="276" w:lineRule="auto"/>
              <w:ind w:left="180" w:right="-17"/>
              <w:rPr>
                <w:rFonts w:ascii="Times New Roman" w:hAnsi="Times New Roman" w:cs="Times New Roman"/>
                <w:lang w:val="ru-RU"/>
              </w:rPr>
            </w:pPr>
            <w:r w:rsidRPr="00FF5E9C">
              <w:rPr>
                <w:rFonts w:ascii="Times New Roman" w:hAnsi="Times New Roman" w:cs="Times New Roman"/>
                <w:lang w:val="ru-RU"/>
              </w:rPr>
              <w:t xml:space="preserve">Язык и история </w:t>
            </w:r>
          </w:p>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w:t>
            </w:r>
            <w:r w:rsidR="003E63E8" w:rsidRPr="00FF5E9C">
              <w:rPr>
                <w:rFonts w:ascii="Times New Roman" w:hAnsi="Times New Roman" w:cs="Times New Roman"/>
                <w:color w:val="000000"/>
                <w:shd w:val="clear" w:color="auto" w:fill="FFFFFF"/>
                <w:lang w:val="ru-RU"/>
              </w:rPr>
              <w:t>стный опрос</w:t>
            </w:r>
            <w:r w:rsidRPr="00FF5E9C">
              <w:rPr>
                <w:rFonts w:ascii="Times New Roman" w:hAnsi="Times New Roman" w:cs="Times New Roman"/>
                <w:color w:val="000000"/>
                <w:shd w:val="clear" w:color="auto" w:fill="FFFFFF"/>
                <w:lang w:val="ru-RU"/>
              </w:rPr>
              <w:t xml:space="preserve"> </w:t>
            </w: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4</w:t>
            </w:r>
          </w:p>
        </w:tc>
        <w:tc>
          <w:tcPr>
            <w:tcW w:w="3194" w:type="dxa"/>
            <w:gridSpan w:val="2"/>
          </w:tcPr>
          <w:p w:rsidR="006D561F" w:rsidRPr="00FF5E9C" w:rsidRDefault="006D561F" w:rsidP="00FF5E9C">
            <w:pPr>
              <w:autoSpaceDE w:val="0"/>
              <w:autoSpaceDN w:val="0"/>
              <w:spacing w:line="276" w:lineRule="auto"/>
              <w:ind w:left="180" w:right="-158"/>
              <w:rPr>
                <w:rFonts w:ascii="Times New Roman" w:hAnsi="Times New Roman" w:cs="Times New Roman"/>
                <w:lang w:val="ru-RU"/>
              </w:rPr>
            </w:pPr>
            <w:r w:rsidRPr="00FF5E9C">
              <w:rPr>
                <w:rFonts w:ascii="Times New Roman" w:hAnsi="Times New Roman" w:cs="Times New Roman"/>
                <w:lang w:val="ru-RU"/>
              </w:rPr>
              <w:t>Русский язык</w:t>
            </w:r>
            <w:r w:rsidRPr="00FF5E9C">
              <w:rPr>
                <w:rFonts w:ascii="Times New Roman" w:hAnsi="Times New Roman" w:cs="Times New Roman"/>
              </w:rPr>
              <w:t> </w:t>
            </w:r>
            <w:r w:rsidRPr="00FF5E9C">
              <w:rPr>
                <w:rFonts w:ascii="Times New Roman" w:hAnsi="Times New Roman" w:cs="Times New Roman"/>
                <w:lang w:val="ru-RU"/>
              </w:rPr>
              <w:t>— язык общения и язык возможностей</w:t>
            </w:r>
          </w:p>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5</w:t>
            </w:r>
          </w:p>
        </w:tc>
        <w:tc>
          <w:tcPr>
            <w:tcW w:w="3194" w:type="dxa"/>
            <w:gridSpan w:val="2"/>
          </w:tcPr>
          <w:p w:rsidR="00E10F70"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Истоки родной культуры</w:t>
            </w: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6</w:t>
            </w:r>
          </w:p>
        </w:tc>
        <w:tc>
          <w:tcPr>
            <w:tcW w:w="3194" w:type="dxa"/>
            <w:gridSpan w:val="2"/>
          </w:tcPr>
          <w:p w:rsidR="00E10F70"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Материальная культура</w:t>
            </w: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E10F70" w:rsidRPr="00FF5E9C" w:rsidRDefault="00B171DE" w:rsidP="00FF5E9C">
            <w:pPr>
              <w:autoSpaceDE w:val="0"/>
              <w:autoSpaceDN w:val="0"/>
              <w:spacing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w:t>
            </w:r>
            <w:r w:rsidR="003E63E8" w:rsidRPr="00FF5E9C">
              <w:rPr>
                <w:rFonts w:ascii="Times New Roman" w:hAnsi="Times New Roman" w:cs="Times New Roman"/>
                <w:color w:val="000000"/>
                <w:shd w:val="clear" w:color="auto" w:fill="FFFFFF"/>
                <w:lang w:val="ru-RU"/>
              </w:rPr>
              <w:t xml:space="preserve">стный опрос </w:t>
            </w:r>
          </w:p>
        </w:tc>
      </w:tr>
      <w:tr w:rsidR="00E10F70" w:rsidRPr="00FF5E9C" w:rsidTr="00F74FA8">
        <w:trPr>
          <w:trHeight w:val="495"/>
        </w:trPr>
        <w:tc>
          <w:tcPr>
            <w:tcW w:w="600" w:type="dxa"/>
          </w:tcPr>
          <w:p w:rsidR="00E10F70" w:rsidRPr="00FF5E9C" w:rsidRDefault="00E10F70"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7</w:t>
            </w:r>
          </w:p>
        </w:tc>
        <w:tc>
          <w:tcPr>
            <w:tcW w:w="3194" w:type="dxa"/>
            <w:gridSpan w:val="2"/>
          </w:tcPr>
          <w:p w:rsidR="00E10F70"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Духовная культура</w:t>
            </w:r>
          </w:p>
        </w:tc>
        <w:tc>
          <w:tcPr>
            <w:tcW w:w="709" w:type="dxa"/>
          </w:tcPr>
          <w:p w:rsidR="00E10F70" w:rsidRPr="00FF5E9C" w:rsidRDefault="004B4702"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E10F70"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E10F70"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E10F70" w:rsidRPr="00FF5E9C" w:rsidRDefault="00E10F70"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8</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Культура и религия</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w:t>
            </w:r>
            <w:r w:rsidR="003E63E8" w:rsidRPr="00FF5E9C">
              <w:rPr>
                <w:rFonts w:ascii="Times New Roman" w:hAnsi="Times New Roman" w:cs="Times New Roman"/>
                <w:color w:val="000000"/>
                <w:shd w:val="clear" w:color="auto" w:fill="FFFFFF"/>
                <w:lang w:val="ru-RU"/>
              </w:rPr>
              <w:t>стный опрос</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9</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Культура и образование</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D4711F">
        <w:trPr>
          <w:trHeight w:val="987"/>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10</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Многообразие культур России (практическое занятие)</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color w:val="000000"/>
                <w:shd w:val="clear" w:color="auto" w:fill="FFFFFF"/>
                <w:lang w:val="ru-RU"/>
              </w:rPr>
            </w:pPr>
            <w:r w:rsidRPr="00FF5E9C">
              <w:rPr>
                <w:rFonts w:ascii="Times New Roman" w:hAnsi="Times New Roman" w:cs="Times New Roman"/>
                <w:color w:val="000000"/>
                <w:shd w:val="clear" w:color="auto" w:fill="FFFFFF"/>
                <w:lang w:val="ru-RU"/>
              </w:rPr>
              <w:t xml:space="preserve">устный опрос; </w:t>
            </w:r>
          </w:p>
          <w:p w:rsidR="003E63E8" w:rsidRPr="00FF5E9C" w:rsidRDefault="003E63E8" w:rsidP="00FF5E9C">
            <w:pPr>
              <w:autoSpaceDE w:val="0"/>
              <w:autoSpaceDN w:val="0"/>
              <w:spacing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3E63E8" w:rsidRPr="00012354" w:rsidTr="003E63E8">
        <w:trPr>
          <w:trHeight w:val="495"/>
        </w:trPr>
        <w:tc>
          <w:tcPr>
            <w:tcW w:w="10800" w:type="dxa"/>
            <w:gridSpan w:val="8"/>
          </w:tcPr>
          <w:p w:rsidR="003E63E8" w:rsidRPr="00FF5E9C" w:rsidRDefault="003E63E8" w:rsidP="00FF5E9C">
            <w:pPr>
              <w:autoSpaceDE w:val="0"/>
              <w:autoSpaceDN w:val="0"/>
              <w:spacing w:line="276" w:lineRule="auto"/>
              <w:rPr>
                <w:rFonts w:ascii="Times New Roman" w:hAnsi="Times New Roman" w:cs="Times New Roman"/>
                <w:b/>
                <w:color w:val="000000"/>
                <w:shd w:val="clear" w:color="auto" w:fill="FFFFFF"/>
                <w:lang w:val="ru-RU"/>
              </w:rPr>
            </w:pPr>
            <w:r w:rsidRPr="00FF5E9C">
              <w:rPr>
                <w:rFonts w:ascii="Times New Roman" w:hAnsi="Times New Roman" w:cs="Times New Roman"/>
                <w:b/>
                <w:color w:val="000000"/>
                <w:shd w:val="clear" w:color="auto" w:fill="FFFFFF"/>
                <w:lang w:val="ru-RU"/>
              </w:rPr>
              <w:t>Раздел 2 . Семья и духовно-нравственные ценности  6 ч.</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11</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Семья – хранитель духовных ценностей</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12</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Родина начинается с семьи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13</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Традиции семейного воспитания в России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lastRenderedPageBreak/>
              <w:t>14</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Образ семьи в культуре народов России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15</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Труд в истории семьи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w:t>
            </w:r>
            <w:r w:rsidR="003E63E8" w:rsidRPr="00FF5E9C">
              <w:rPr>
                <w:rFonts w:ascii="Times New Roman" w:hAnsi="Times New Roman" w:cs="Times New Roman"/>
                <w:color w:val="000000"/>
                <w:shd w:val="clear" w:color="auto" w:fill="FFFFFF"/>
                <w:lang w:val="ru-RU"/>
              </w:rPr>
              <w:t>стный опрос</w:t>
            </w:r>
            <w:r w:rsidRPr="00FF5E9C">
              <w:rPr>
                <w:rFonts w:ascii="Times New Roman" w:hAnsi="Times New Roman" w:cs="Times New Roman"/>
                <w:color w:val="000000"/>
                <w:shd w:val="clear" w:color="auto" w:fill="FFFFFF"/>
                <w:lang w:val="ru-RU"/>
              </w:rPr>
              <w:t xml:space="preserve"> </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16</w:t>
            </w:r>
          </w:p>
        </w:tc>
        <w:tc>
          <w:tcPr>
            <w:tcW w:w="3194" w:type="dxa"/>
            <w:gridSpan w:val="2"/>
          </w:tcPr>
          <w:p w:rsidR="003E63E8" w:rsidRPr="00FF5E9C" w:rsidRDefault="003E63E8"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Семья в современном мире </w:t>
            </w:r>
          </w:p>
          <w:p w:rsidR="00B171DE" w:rsidRPr="00FF5E9C" w:rsidRDefault="003E63E8" w:rsidP="00FF5E9C">
            <w:pPr>
              <w:autoSpaceDE w:val="0"/>
              <w:autoSpaceDN w:val="0"/>
              <w:spacing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(практическое занятие)</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3E63E8" w:rsidRPr="00FF5E9C" w:rsidRDefault="003E63E8"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3E63E8" w:rsidRPr="00012354" w:rsidTr="003E63E8">
        <w:trPr>
          <w:trHeight w:val="495"/>
        </w:trPr>
        <w:tc>
          <w:tcPr>
            <w:tcW w:w="10800" w:type="dxa"/>
            <w:gridSpan w:val="8"/>
          </w:tcPr>
          <w:p w:rsidR="003E63E8" w:rsidRPr="00FF5E9C" w:rsidRDefault="003E63E8" w:rsidP="00FF5E9C">
            <w:pPr>
              <w:autoSpaceDE w:val="0"/>
              <w:autoSpaceDN w:val="0"/>
              <w:spacing w:line="276" w:lineRule="auto"/>
              <w:rPr>
                <w:rFonts w:ascii="Times New Roman" w:hAnsi="Times New Roman" w:cs="Times New Roman"/>
                <w:b/>
                <w:lang w:val="ru-RU"/>
              </w:rPr>
            </w:pPr>
            <w:r w:rsidRPr="00FF5E9C">
              <w:rPr>
                <w:rFonts w:ascii="Times New Roman" w:hAnsi="Times New Roman" w:cs="Times New Roman"/>
                <w:b/>
                <w:lang w:val="ru-RU"/>
              </w:rPr>
              <w:t>Раздел 3. Духовно-нравственное богатство личности    3 ч.</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17</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Личность- общество - культура</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18</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Духовный мир человека. Человек – творец культуры.</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19</w:t>
            </w:r>
          </w:p>
        </w:tc>
        <w:tc>
          <w:tcPr>
            <w:tcW w:w="3194" w:type="dxa"/>
            <w:gridSpan w:val="2"/>
          </w:tcPr>
          <w:p w:rsidR="00B171DE" w:rsidRPr="00FF5E9C" w:rsidRDefault="003E63E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Личность и духовно-нравственные ценности.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3E63E8" w:rsidRPr="00012354" w:rsidTr="003E63E8">
        <w:trPr>
          <w:trHeight w:val="495"/>
        </w:trPr>
        <w:tc>
          <w:tcPr>
            <w:tcW w:w="10800" w:type="dxa"/>
            <w:gridSpan w:val="8"/>
          </w:tcPr>
          <w:p w:rsidR="003E63E8" w:rsidRPr="00FF5E9C" w:rsidRDefault="003E63E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 xml:space="preserve">Раздел 4. </w:t>
            </w:r>
            <w:r w:rsidR="00F74FA8" w:rsidRPr="00FF5E9C">
              <w:rPr>
                <w:rFonts w:ascii="Times New Roman" w:eastAsia="Times New Roman" w:hAnsi="Times New Roman" w:cs="Times New Roman"/>
                <w:b/>
                <w:color w:val="000000"/>
                <w:lang w:val="ru-RU"/>
              </w:rPr>
              <w:t>Культурное единство России</w:t>
            </w:r>
            <w:r w:rsidR="00163D1C" w:rsidRPr="00FF5E9C">
              <w:rPr>
                <w:rFonts w:ascii="Times New Roman" w:eastAsia="Times New Roman" w:hAnsi="Times New Roman" w:cs="Times New Roman"/>
                <w:b/>
                <w:color w:val="000000"/>
                <w:lang w:val="ru-RU"/>
              </w:rPr>
              <w:t xml:space="preserve">  13ч.</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20</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Историческая память как духовно-нравственная ценность</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21</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Литература как язык культуры</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22</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Взаимовлияние культур</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23</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Духовно-нравственные ценности российского народа</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24</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Регионы России: культурное многообразие</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25</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Праздники в культуре народов России</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26</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Памятники архитектуры в культуре народов России</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27</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Музыкальная культура народов России</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28</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Изобразительное искусство народов России</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29</w:t>
            </w:r>
          </w:p>
        </w:tc>
        <w:tc>
          <w:tcPr>
            <w:tcW w:w="3194" w:type="dxa"/>
            <w:gridSpan w:val="2"/>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Фольклор и литература народов России</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spacing w:line="276" w:lineRule="auto"/>
              <w:rPr>
                <w:rFonts w:ascii="Times New Roman" w:hAnsi="Times New Roman" w:cs="Times New Roman"/>
              </w:rPr>
            </w:pPr>
            <w:r w:rsidRPr="00FF5E9C">
              <w:rPr>
                <w:rFonts w:ascii="Times New Roman" w:hAnsi="Times New Roman" w:cs="Times New Roman"/>
                <w:color w:val="000000"/>
                <w:shd w:val="clear" w:color="auto" w:fill="FFFFFF"/>
                <w:lang w:val="ru-RU"/>
              </w:rPr>
              <w:t>устный опрос</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30</w:t>
            </w:r>
          </w:p>
        </w:tc>
        <w:tc>
          <w:tcPr>
            <w:tcW w:w="3194" w:type="dxa"/>
            <w:gridSpan w:val="2"/>
          </w:tcPr>
          <w:p w:rsidR="00B171DE" w:rsidRPr="00FF5E9C" w:rsidRDefault="00F74FA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 xml:space="preserve">Бытовые традиции народов России: пища, одежда, дом </w:t>
            </w:r>
            <w:r w:rsidRPr="00FF5E9C">
              <w:rPr>
                <w:rFonts w:ascii="Times New Roman" w:eastAsia="Times New Roman" w:hAnsi="Times New Roman" w:cs="Times New Roman"/>
                <w:color w:val="000000"/>
                <w:lang w:val="ru-RU"/>
              </w:rPr>
              <w:lastRenderedPageBreak/>
              <w:t>(практическое занятие)</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lastRenderedPageBreak/>
              <w:t>1</w:t>
            </w:r>
          </w:p>
        </w:tc>
        <w:tc>
          <w:tcPr>
            <w:tcW w:w="1417" w:type="dxa"/>
          </w:tcPr>
          <w:p w:rsidR="00B171DE" w:rsidRPr="00FF5E9C" w:rsidRDefault="003639EA"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F74FA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lastRenderedPageBreak/>
              <w:t>31</w:t>
            </w:r>
          </w:p>
        </w:tc>
        <w:tc>
          <w:tcPr>
            <w:tcW w:w="3194" w:type="dxa"/>
            <w:gridSpan w:val="2"/>
          </w:tcPr>
          <w:p w:rsidR="00B171DE" w:rsidRPr="00FF5E9C" w:rsidRDefault="00F74FA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Культурная карта России (практическое занятие)</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3639EA"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F74FA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0,5</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autoSpaceDE w:val="0"/>
              <w:autoSpaceDN w:val="0"/>
              <w:spacing w:line="276" w:lineRule="auto"/>
              <w:rPr>
                <w:rFonts w:ascii="Times New Roman" w:hAnsi="Times New Roman" w:cs="Times New Roman"/>
                <w:lang w:val="ru-RU"/>
              </w:rPr>
            </w:pPr>
            <w:r w:rsidRPr="00FF5E9C">
              <w:rPr>
                <w:rFonts w:ascii="Times New Roman" w:hAnsi="Times New Roman" w:cs="Times New Roman"/>
                <w:lang w:val="ru-RU"/>
              </w:rPr>
              <w:t>устный опрос,</w:t>
            </w:r>
          </w:p>
          <w:p w:rsidR="00B171DE"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lang w:val="ru-RU"/>
              </w:rPr>
              <w:t>практическая работа</w:t>
            </w: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32</w:t>
            </w:r>
          </w:p>
        </w:tc>
        <w:tc>
          <w:tcPr>
            <w:tcW w:w="3194" w:type="dxa"/>
            <w:gridSpan w:val="2"/>
          </w:tcPr>
          <w:p w:rsidR="00B171DE" w:rsidRPr="00FF5E9C" w:rsidRDefault="00F74FA8"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Единство страны – залог будущего России</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3639EA"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F74FA8"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hAnsi="Times New Roman" w:cs="Times New Roman"/>
                <w:color w:val="000000"/>
                <w:shd w:val="clear" w:color="auto" w:fill="FFFFFF"/>
                <w:lang w:val="ru-RU"/>
              </w:rPr>
              <w:t>устный опрос</w:t>
            </w:r>
          </w:p>
        </w:tc>
      </w:tr>
      <w:tr w:rsidR="00F74FA8" w:rsidRPr="00FF5E9C" w:rsidTr="008254C2">
        <w:trPr>
          <w:trHeight w:val="495"/>
        </w:trPr>
        <w:tc>
          <w:tcPr>
            <w:tcW w:w="10800" w:type="dxa"/>
            <w:gridSpan w:val="8"/>
          </w:tcPr>
          <w:p w:rsidR="00163D1C" w:rsidRPr="00FF5E9C" w:rsidRDefault="00163D1C" w:rsidP="00FF5E9C">
            <w:pPr>
              <w:autoSpaceDE w:val="0"/>
              <w:autoSpaceDN w:val="0"/>
              <w:spacing w:line="276" w:lineRule="auto"/>
              <w:ind w:left="180" w:right="-14"/>
              <w:jc w:val="both"/>
              <w:rPr>
                <w:rFonts w:ascii="Times New Roman" w:eastAsia="Times New Roman" w:hAnsi="Times New Roman" w:cs="Times New Roman"/>
                <w:b/>
                <w:color w:val="000000"/>
                <w:w w:val="97"/>
                <w:lang w:val="ru-RU"/>
              </w:rPr>
            </w:pPr>
            <w:r w:rsidRPr="00FF5E9C">
              <w:rPr>
                <w:rFonts w:ascii="Times New Roman" w:eastAsia="Times New Roman" w:hAnsi="Times New Roman" w:cs="Times New Roman"/>
                <w:b/>
                <w:color w:val="000000"/>
                <w:w w:val="97"/>
                <w:lang w:val="ru-RU"/>
              </w:rPr>
              <w:t>Раздел 5. Обобщение 2 ч.</w:t>
            </w:r>
          </w:p>
          <w:p w:rsidR="00F74FA8" w:rsidRPr="00FF5E9C" w:rsidRDefault="00F74FA8" w:rsidP="00FF5E9C">
            <w:pPr>
              <w:autoSpaceDE w:val="0"/>
              <w:autoSpaceDN w:val="0"/>
              <w:spacing w:after="320" w:line="276" w:lineRule="auto"/>
              <w:rPr>
                <w:rFonts w:ascii="Times New Roman" w:eastAsia="Times New Roman" w:hAnsi="Times New Roman" w:cs="Times New Roman"/>
                <w:b/>
                <w:color w:val="000000"/>
                <w:lang w:val="ru-RU"/>
              </w:rPr>
            </w:pPr>
          </w:p>
        </w:tc>
      </w:tr>
      <w:tr w:rsidR="00B171DE" w:rsidRPr="00FF5E9C" w:rsidTr="00F74FA8">
        <w:trPr>
          <w:trHeight w:val="495"/>
        </w:trPr>
        <w:tc>
          <w:tcPr>
            <w:tcW w:w="600" w:type="dxa"/>
          </w:tcPr>
          <w:p w:rsidR="00B171DE" w:rsidRPr="00FF5E9C" w:rsidRDefault="00B171DE"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33</w:t>
            </w:r>
          </w:p>
        </w:tc>
        <w:tc>
          <w:tcPr>
            <w:tcW w:w="3194" w:type="dxa"/>
            <w:gridSpan w:val="2"/>
          </w:tcPr>
          <w:p w:rsidR="00B171DE" w:rsidRPr="00FF5E9C" w:rsidRDefault="00163D1C"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w w:val="97"/>
                <w:lang w:val="ru-RU"/>
              </w:rPr>
              <w:t>Повторение по курсу</w:t>
            </w:r>
          </w:p>
        </w:tc>
        <w:tc>
          <w:tcPr>
            <w:tcW w:w="709"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B171DE" w:rsidRPr="00FF5E9C" w:rsidRDefault="003639EA"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B171DE"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434" w:type="dxa"/>
          </w:tcPr>
          <w:p w:rsidR="00B171DE" w:rsidRPr="00FF5E9C" w:rsidRDefault="00B171DE"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B171DE"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устный опрос, итоговый контроль</w:t>
            </w:r>
          </w:p>
        </w:tc>
      </w:tr>
      <w:tr w:rsidR="00C76363" w:rsidRPr="00FF5E9C" w:rsidTr="00F74FA8">
        <w:trPr>
          <w:trHeight w:val="495"/>
        </w:trPr>
        <w:tc>
          <w:tcPr>
            <w:tcW w:w="600"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34</w:t>
            </w:r>
          </w:p>
        </w:tc>
        <w:tc>
          <w:tcPr>
            <w:tcW w:w="3194" w:type="dxa"/>
            <w:gridSpan w:val="2"/>
          </w:tcPr>
          <w:p w:rsidR="00C76363" w:rsidRPr="00FF5E9C" w:rsidRDefault="00163D1C"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w w:val="97"/>
                <w:lang w:val="ru-RU"/>
              </w:rPr>
              <w:t>Повторение по курсу</w:t>
            </w:r>
          </w:p>
        </w:tc>
        <w:tc>
          <w:tcPr>
            <w:tcW w:w="709"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17"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0</w:t>
            </w:r>
          </w:p>
        </w:tc>
        <w:tc>
          <w:tcPr>
            <w:tcW w:w="1251"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r w:rsidRPr="00FF5E9C">
              <w:rPr>
                <w:rFonts w:ascii="Times New Roman" w:eastAsia="Times New Roman" w:hAnsi="Times New Roman" w:cs="Times New Roman"/>
                <w:b/>
                <w:color w:val="000000"/>
                <w:lang w:val="ru-RU"/>
              </w:rPr>
              <w:t>1</w:t>
            </w:r>
          </w:p>
        </w:tc>
        <w:tc>
          <w:tcPr>
            <w:tcW w:w="1434" w:type="dxa"/>
          </w:tcPr>
          <w:p w:rsidR="00C76363" w:rsidRPr="00FF5E9C" w:rsidRDefault="00C76363" w:rsidP="00FF5E9C">
            <w:pPr>
              <w:autoSpaceDE w:val="0"/>
              <w:autoSpaceDN w:val="0"/>
              <w:spacing w:after="320" w:line="276" w:lineRule="auto"/>
              <w:rPr>
                <w:rFonts w:ascii="Times New Roman" w:eastAsia="Times New Roman" w:hAnsi="Times New Roman" w:cs="Times New Roman"/>
                <w:b/>
                <w:color w:val="000000"/>
                <w:lang w:val="ru-RU"/>
              </w:rPr>
            </w:pPr>
          </w:p>
        </w:tc>
        <w:tc>
          <w:tcPr>
            <w:tcW w:w="2195" w:type="dxa"/>
          </w:tcPr>
          <w:p w:rsidR="00C76363" w:rsidRPr="00FF5E9C" w:rsidRDefault="00C76363" w:rsidP="00FF5E9C">
            <w:pPr>
              <w:autoSpaceDE w:val="0"/>
              <w:autoSpaceDN w:val="0"/>
              <w:spacing w:after="320" w:line="276" w:lineRule="auto"/>
              <w:rPr>
                <w:rFonts w:ascii="Times New Roman" w:eastAsia="Times New Roman" w:hAnsi="Times New Roman" w:cs="Times New Roman"/>
                <w:color w:val="000000"/>
                <w:lang w:val="ru-RU"/>
              </w:rPr>
            </w:pPr>
            <w:r w:rsidRPr="00FF5E9C">
              <w:rPr>
                <w:rFonts w:ascii="Times New Roman" w:eastAsia="Times New Roman" w:hAnsi="Times New Roman" w:cs="Times New Roman"/>
                <w:color w:val="000000"/>
                <w:lang w:val="ru-RU"/>
              </w:rPr>
              <w:t>устный опрос, итоговый контроль</w:t>
            </w:r>
          </w:p>
        </w:tc>
      </w:tr>
      <w:tr w:rsidR="00B902C6" w:rsidRPr="00FF5E9C" w:rsidTr="00D4711F">
        <w:trPr>
          <w:trHeight w:val="495"/>
        </w:trPr>
        <w:tc>
          <w:tcPr>
            <w:tcW w:w="10800" w:type="dxa"/>
            <w:gridSpan w:val="8"/>
          </w:tcPr>
          <w:p w:rsidR="00B902C6" w:rsidRPr="00FF5E9C" w:rsidRDefault="00B902C6" w:rsidP="00FF5E9C">
            <w:pPr>
              <w:autoSpaceDE w:val="0"/>
              <w:autoSpaceDN w:val="0"/>
              <w:spacing w:after="320"/>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Итого по планированию: 34 часа</w:t>
            </w:r>
          </w:p>
        </w:tc>
      </w:tr>
    </w:tbl>
    <w:p w:rsidR="00E10F70" w:rsidRPr="00FF5E9C" w:rsidRDefault="00E10F70" w:rsidP="00FF5E9C">
      <w:pPr>
        <w:autoSpaceDE w:val="0"/>
        <w:autoSpaceDN w:val="0"/>
        <w:spacing w:after="320"/>
        <w:rPr>
          <w:rFonts w:ascii="Times New Roman" w:eastAsia="Times New Roman" w:hAnsi="Times New Roman" w:cs="Times New Roman"/>
          <w:b/>
          <w:color w:val="000000"/>
          <w:lang w:val="ru-RU"/>
        </w:rPr>
      </w:pPr>
    </w:p>
    <w:p w:rsidR="00A4025C" w:rsidRPr="00FF5E9C" w:rsidRDefault="00A4025C" w:rsidP="00FF5E9C">
      <w:pPr>
        <w:rPr>
          <w:rFonts w:ascii="Times New Roman" w:hAnsi="Times New Roman" w:cs="Times New Roman"/>
          <w:lang w:val="ru-RU"/>
        </w:rPr>
        <w:sectPr w:rsidR="00A4025C" w:rsidRPr="00FF5E9C">
          <w:pgSz w:w="11900" w:h="16840"/>
          <w:pgMar w:top="298" w:right="650" w:bottom="520" w:left="666" w:header="720" w:footer="720" w:gutter="0"/>
          <w:cols w:space="720" w:equalWidth="0">
            <w:col w:w="10584" w:space="0"/>
          </w:cols>
          <w:docGrid w:linePitch="360"/>
        </w:sectPr>
      </w:pPr>
    </w:p>
    <w:p w:rsidR="0024263F" w:rsidRPr="00FF5E9C" w:rsidRDefault="003F27AE" w:rsidP="00FF5E9C">
      <w:pPr>
        <w:shd w:val="clear" w:color="auto" w:fill="FFFFFF"/>
        <w:tabs>
          <w:tab w:val="left" w:pos="0"/>
        </w:tabs>
        <w:spacing w:after="0"/>
        <w:jc w:val="both"/>
        <w:rPr>
          <w:rFonts w:ascii="Times New Roman" w:hAnsi="Times New Roman" w:cs="Times New Roman"/>
          <w:b/>
          <w:bCs/>
          <w:lang w:val="ru-RU"/>
        </w:rPr>
      </w:pPr>
      <w:r w:rsidRPr="00FF5E9C">
        <w:rPr>
          <w:rFonts w:ascii="Times New Roman" w:hAnsi="Times New Roman" w:cs="Times New Roman"/>
          <w:b/>
          <w:bCs/>
          <w:lang w:val="ru-RU"/>
        </w:rPr>
        <w:lastRenderedPageBreak/>
        <w:t xml:space="preserve">4. </w:t>
      </w:r>
      <w:r w:rsidR="0024263F" w:rsidRPr="00FF5E9C">
        <w:rPr>
          <w:rFonts w:ascii="Times New Roman" w:hAnsi="Times New Roman" w:cs="Times New Roman"/>
          <w:b/>
          <w:bCs/>
          <w:lang w:val="ru-RU"/>
        </w:rPr>
        <w:t xml:space="preserve">УЧЕБНО-МЕТОДИЧЕСКОЕ ОБЕСПЕЧЕНИЕ ОБРАЗОВАТЕЛЬНОГО ПРОЦЕССА </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ОБЯЗАТЕЛЬНЫЕ УЧЕБНЫЕ МАТЕРИАЛЫ ДЛЯ УЧЕНИКА</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Виноградова Н.Ф.  Основы духовно-нравственной культуры народов России: 5 класс: </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учебник для учащихся общеобразовательных учреждений / Н.Ф. Виноградова,</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В.И. Власенко, А.В. Поляков. – М.: </w:t>
      </w:r>
      <w:proofErr w:type="spellStart"/>
      <w:r w:rsidRPr="00FF5E9C">
        <w:rPr>
          <w:rFonts w:ascii="Times New Roman" w:hAnsi="Times New Roman" w:cs="Times New Roman"/>
          <w:lang w:val="ru-RU"/>
        </w:rPr>
        <w:t>Вентана</w:t>
      </w:r>
      <w:proofErr w:type="spellEnd"/>
      <w:r w:rsidRPr="00FF5E9C">
        <w:rPr>
          <w:rFonts w:ascii="Times New Roman" w:hAnsi="Times New Roman" w:cs="Times New Roman"/>
          <w:lang w:val="ru-RU"/>
        </w:rPr>
        <w:t>-Граф, 2020.</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МЕТОДИЧЕСКИЕ МАТЕРИАЛЫ ДЛЯ УЧИТЕЛЯ</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1. Основы духовно-нравственной культуры народов России: 5 класс: методические рекомендации/</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Н.Ф. Виноградова. – М.: </w:t>
      </w:r>
      <w:proofErr w:type="spellStart"/>
      <w:r w:rsidRPr="00FF5E9C">
        <w:rPr>
          <w:rFonts w:ascii="Times New Roman" w:hAnsi="Times New Roman" w:cs="Times New Roman"/>
          <w:lang w:val="ru-RU"/>
        </w:rPr>
        <w:t>Вентана</w:t>
      </w:r>
      <w:proofErr w:type="spellEnd"/>
      <w:r w:rsidRPr="00FF5E9C">
        <w:rPr>
          <w:rFonts w:ascii="Times New Roman" w:hAnsi="Times New Roman" w:cs="Times New Roman"/>
          <w:lang w:val="ru-RU"/>
        </w:rPr>
        <w:t>-Граф, 2019</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2.</w:t>
      </w:r>
      <w:r w:rsidRPr="00FF5E9C">
        <w:rPr>
          <w:rFonts w:ascii="Times New Roman" w:hAnsi="Times New Roman" w:cs="Times New Roman"/>
          <w:lang w:val="ru-RU"/>
        </w:rPr>
        <w:tab/>
        <w:t>Тишкова В.А., Шапошникова Т.Д. «Книга для учителя». Москва, «Просвещение», 2010.</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3. Религии мира: история, культура, вероучение: учебное пособие / под общ. ред. </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А.О. </w:t>
      </w:r>
      <w:proofErr w:type="spellStart"/>
      <w:r w:rsidRPr="00FF5E9C">
        <w:rPr>
          <w:rFonts w:ascii="Times New Roman" w:hAnsi="Times New Roman" w:cs="Times New Roman"/>
          <w:lang w:val="ru-RU"/>
        </w:rPr>
        <w:t>Чубарьяна</w:t>
      </w:r>
      <w:proofErr w:type="spellEnd"/>
      <w:r w:rsidRPr="00FF5E9C">
        <w:rPr>
          <w:rFonts w:ascii="Times New Roman" w:hAnsi="Times New Roman" w:cs="Times New Roman"/>
          <w:lang w:val="ru-RU"/>
        </w:rPr>
        <w:t xml:space="preserve"> и Г.М. </w:t>
      </w:r>
      <w:proofErr w:type="spellStart"/>
      <w:r w:rsidRPr="00FF5E9C">
        <w:rPr>
          <w:rFonts w:ascii="Times New Roman" w:hAnsi="Times New Roman" w:cs="Times New Roman"/>
          <w:lang w:val="ru-RU"/>
        </w:rPr>
        <w:t>Бонгард</w:t>
      </w:r>
      <w:proofErr w:type="spellEnd"/>
      <w:r w:rsidRPr="00FF5E9C">
        <w:rPr>
          <w:rFonts w:ascii="Times New Roman" w:hAnsi="Times New Roman" w:cs="Times New Roman"/>
          <w:lang w:val="ru-RU"/>
        </w:rPr>
        <w:t xml:space="preserve">-Левина. - М.: ОЛМА </w:t>
      </w:r>
      <w:proofErr w:type="spellStart"/>
      <w:r w:rsidRPr="00FF5E9C">
        <w:rPr>
          <w:rFonts w:ascii="Times New Roman" w:hAnsi="Times New Roman" w:cs="Times New Roman"/>
          <w:lang w:val="ru-RU"/>
        </w:rPr>
        <w:t>Медиагрупп</w:t>
      </w:r>
      <w:proofErr w:type="spellEnd"/>
      <w:r w:rsidRPr="00FF5E9C">
        <w:rPr>
          <w:rFonts w:ascii="Times New Roman" w:hAnsi="Times New Roman" w:cs="Times New Roman"/>
          <w:lang w:val="ru-RU"/>
        </w:rPr>
        <w:t>, 2016. - 398 с.: ил.</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4.</w:t>
      </w:r>
      <w:r w:rsidRPr="00FF5E9C">
        <w:rPr>
          <w:rFonts w:ascii="Times New Roman" w:hAnsi="Times New Roman" w:cs="Times New Roman"/>
          <w:lang w:val="ru-RU"/>
        </w:rPr>
        <w:tab/>
        <w:t xml:space="preserve">Токарев С. А. Религии в истории народов мира / С. А. Токарев. - изд. 5-е, </w:t>
      </w:r>
      <w:proofErr w:type="spellStart"/>
      <w:r w:rsidRPr="00FF5E9C">
        <w:rPr>
          <w:rFonts w:ascii="Times New Roman" w:hAnsi="Times New Roman" w:cs="Times New Roman"/>
          <w:lang w:val="ru-RU"/>
        </w:rPr>
        <w:t>испр</w:t>
      </w:r>
      <w:proofErr w:type="spellEnd"/>
      <w:proofErr w:type="gramStart"/>
      <w:r w:rsidRPr="00FF5E9C">
        <w:rPr>
          <w:rFonts w:ascii="Times New Roman" w:hAnsi="Times New Roman" w:cs="Times New Roman"/>
          <w:lang w:val="ru-RU"/>
        </w:rPr>
        <w:t>.</w:t>
      </w:r>
      <w:proofErr w:type="gramEnd"/>
      <w:r w:rsidRPr="00FF5E9C">
        <w:rPr>
          <w:rFonts w:ascii="Times New Roman" w:hAnsi="Times New Roman" w:cs="Times New Roman"/>
          <w:lang w:val="ru-RU"/>
        </w:rPr>
        <w:t xml:space="preserve"> и доп.</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 </w:t>
      </w:r>
      <w:proofErr w:type="gramStart"/>
      <w:r w:rsidRPr="00FF5E9C">
        <w:rPr>
          <w:rFonts w:ascii="Times New Roman" w:hAnsi="Times New Roman" w:cs="Times New Roman"/>
          <w:lang w:val="ru-RU"/>
        </w:rPr>
        <w:t>М. :</w:t>
      </w:r>
      <w:proofErr w:type="gramEnd"/>
      <w:r w:rsidRPr="00FF5E9C">
        <w:rPr>
          <w:rFonts w:ascii="Times New Roman" w:hAnsi="Times New Roman" w:cs="Times New Roman"/>
          <w:lang w:val="ru-RU"/>
        </w:rPr>
        <w:t xml:space="preserve"> Республика, 2005. - 542 с.: ил.- (Библиотека: религия, культура, наука).</w:t>
      </w:r>
    </w:p>
    <w:p w:rsidR="0024263F" w:rsidRPr="00FF5E9C" w:rsidRDefault="006A4C47"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5</w:t>
      </w:r>
      <w:r w:rsidR="0024263F" w:rsidRPr="00FF5E9C">
        <w:rPr>
          <w:rFonts w:ascii="Times New Roman" w:hAnsi="Times New Roman" w:cs="Times New Roman"/>
          <w:lang w:val="ru-RU"/>
        </w:rPr>
        <w:t>.</w:t>
      </w:r>
      <w:r w:rsidR="0024263F" w:rsidRPr="00FF5E9C">
        <w:rPr>
          <w:rFonts w:ascii="Times New Roman" w:hAnsi="Times New Roman" w:cs="Times New Roman"/>
          <w:lang w:val="ru-RU"/>
        </w:rPr>
        <w:tab/>
        <w:t>Адамова А.Г. Духовность как ценностная основа личности // Совершенствование</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 учебно-воспитательного процесса в образовательном учреждении: Сб.науч.тр.Ч.2. – М., 2017.</w:t>
      </w:r>
    </w:p>
    <w:p w:rsidR="0024263F" w:rsidRPr="00FF5E9C" w:rsidRDefault="006A4C47"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6</w:t>
      </w:r>
      <w:r w:rsidR="0024263F" w:rsidRPr="00FF5E9C">
        <w:rPr>
          <w:rFonts w:ascii="Times New Roman" w:hAnsi="Times New Roman" w:cs="Times New Roman"/>
          <w:lang w:val="ru-RU"/>
        </w:rPr>
        <w:t>.</w:t>
      </w:r>
      <w:r w:rsidR="0024263F" w:rsidRPr="00FF5E9C">
        <w:rPr>
          <w:rFonts w:ascii="Times New Roman" w:hAnsi="Times New Roman" w:cs="Times New Roman"/>
          <w:lang w:val="ru-RU"/>
        </w:rPr>
        <w:tab/>
        <w:t>Метлик И.В. Религия и образование в светской школе. – М., 2014.</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ЦИФРОВЫЕ ОБРАЗОВАТЕЛЬНЫЕ РЕСУРСЫ И РЕСУРСЫ СЕТИ ИНТЕРНЕТ</w:t>
      </w:r>
    </w:p>
    <w:p w:rsidR="0024263F" w:rsidRPr="00FF5E9C" w:rsidRDefault="00012354" w:rsidP="00FF5E9C">
      <w:pPr>
        <w:pStyle w:val="ae"/>
        <w:numPr>
          <w:ilvl w:val="0"/>
          <w:numId w:val="10"/>
        </w:numPr>
        <w:shd w:val="clear" w:color="auto" w:fill="FFFFFF"/>
        <w:tabs>
          <w:tab w:val="left" w:pos="284"/>
        </w:tabs>
        <w:spacing w:after="0"/>
        <w:ind w:hanging="720"/>
        <w:jc w:val="both"/>
        <w:rPr>
          <w:rFonts w:ascii="Times New Roman" w:eastAsia="Times New Roman" w:hAnsi="Times New Roman" w:cs="Times New Roman"/>
          <w:lang w:val="ru-RU" w:eastAsia="ru-RU"/>
        </w:rPr>
      </w:pPr>
      <w:hyperlink r:id="rId21" w:history="1">
        <w:r w:rsidR="0024263F" w:rsidRPr="00FF5E9C">
          <w:rPr>
            <w:rStyle w:val="aff1"/>
            <w:rFonts w:ascii="Times New Roman" w:eastAsia="Times New Roman" w:hAnsi="Times New Roman" w:cs="Times New Roman"/>
            <w:lang w:eastAsia="ru-RU"/>
          </w:rPr>
          <w:t>http</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scool</w:t>
        </w:r>
        <w:proofErr w:type="spellEnd"/>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collection</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edu</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ru</w:t>
        </w:r>
        <w:proofErr w:type="spellEnd"/>
      </w:hyperlink>
      <w:r w:rsidR="0024263F" w:rsidRPr="00FF5E9C">
        <w:rPr>
          <w:rFonts w:ascii="Times New Roman" w:eastAsia="Times New Roman" w:hAnsi="Times New Roman" w:cs="Times New Roman"/>
          <w:lang w:val="ru-RU" w:eastAsia="ru-RU"/>
        </w:rPr>
        <w:t xml:space="preserve"> - Единая коллекция Цифровых образовательных ресурсов </w:t>
      </w:r>
    </w:p>
    <w:p w:rsidR="0024263F" w:rsidRPr="00FF5E9C" w:rsidRDefault="00012354" w:rsidP="00FF5E9C">
      <w:pPr>
        <w:pStyle w:val="ae"/>
        <w:numPr>
          <w:ilvl w:val="0"/>
          <w:numId w:val="10"/>
        </w:numPr>
        <w:shd w:val="clear" w:color="auto" w:fill="FFFFFF"/>
        <w:tabs>
          <w:tab w:val="left" w:pos="284"/>
        </w:tabs>
        <w:spacing w:after="0"/>
        <w:ind w:hanging="720"/>
        <w:jc w:val="both"/>
        <w:rPr>
          <w:rFonts w:ascii="Times New Roman" w:hAnsi="Times New Roman" w:cs="Times New Roman"/>
          <w:lang w:val="ru-RU"/>
        </w:rPr>
      </w:pPr>
      <w:hyperlink r:id="rId22" w:history="1">
        <w:r w:rsidR="0024263F" w:rsidRPr="00FF5E9C">
          <w:rPr>
            <w:rStyle w:val="aff1"/>
            <w:rFonts w:ascii="Times New Roman" w:eastAsia="Times New Roman" w:hAnsi="Times New Roman" w:cs="Times New Roman"/>
            <w:lang w:eastAsia="ru-RU"/>
          </w:rPr>
          <w:t>https</w:t>
        </w:r>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resh</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edu</w:t>
        </w:r>
        <w:proofErr w:type="spellEnd"/>
        <w:r w:rsidR="0024263F" w:rsidRPr="00FF5E9C">
          <w:rPr>
            <w:rStyle w:val="aff1"/>
            <w:rFonts w:ascii="Times New Roman" w:eastAsia="Times New Roman" w:hAnsi="Times New Roman" w:cs="Times New Roman"/>
            <w:lang w:val="ru-RU" w:eastAsia="ru-RU"/>
          </w:rPr>
          <w:t>.</w:t>
        </w:r>
        <w:proofErr w:type="spellStart"/>
        <w:r w:rsidR="0024263F" w:rsidRPr="00FF5E9C">
          <w:rPr>
            <w:rStyle w:val="aff1"/>
            <w:rFonts w:ascii="Times New Roman" w:eastAsia="Times New Roman" w:hAnsi="Times New Roman" w:cs="Times New Roman"/>
            <w:lang w:eastAsia="ru-RU"/>
          </w:rPr>
          <w:t>ru</w:t>
        </w:r>
        <w:proofErr w:type="spellEnd"/>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special</w:t>
        </w:r>
        <w:r w:rsidR="0024263F" w:rsidRPr="00FF5E9C">
          <w:rPr>
            <w:rStyle w:val="aff1"/>
            <w:rFonts w:ascii="Times New Roman" w:eastAsia="Times New Roman" w:hAnsi="Times New Roman" w:cs="Times New Roman"/>
            <w:lang w:val="ru-RU" w:eastAsia="ru-RU"/>
          </w:rPr>
          <w:t>-</w:t>
        </w:r>
        <w:r w:rsidR="0024263F" w:rsidRPr="00FF5E9C">
          <w:rPr>
            <w:rStyle w:val="aff1"/>
            <w:rFonts w:ascii="Times New Roman" w:eastAsia="Times New Roman" w:hAnsi="Times New Roman" w:cs="Times New Roman"/>
            <w:lang w:eastAsia="ru-RU"/>
          </w:rPr>
          <w:t>course</w:t>
        </w:r>
        <w:r w:rsidR="0024263F" w:rsidRPr="00FF5E9C">
          <w:rPr>
            <w:rStyle w:val="aff1"/>
            <w:rFonts w:ascii="Times New Roman" w:eastAsia="Times New Roman" w:hAnsi="Times New Roman" w:cs="Times New Roman"/>
            <w:lang w:val="ru-RU" w:eastAsia="ru-RU"/>
          </w:rPr>
          <w:t>/</w:t>
        </w:r>
      </w:hyperlink>
      <w:r w:rsidR="0024263F" w:rsidRPr="00FF5E9C">
        <w:rPr>
          <w:rFonts w:ascii="Times New Roman" w:eastAsia="Times New Roman" w:hAnsi="Times New Roman" w:cs="Times New Roman"/>
          <w:lang w:val="ru-RU" w:eastAsia="ru-RU"/>
        </w:rPr>
        <w:t xml:space="preserve"> - Российская электронная школа</w:t>
      </w:r>
    </w:p>
    <w:p w:rsidR="006A4C47" w:rsidRPr="00FF5E9C" w:rsidRDefault="00012354" w:rsidP="00FF5E9C">
      <w:pPr>
        <w:pStyle w:val="ae"/>
        <w:numPr>
          <w:ilvl w:val="0"/>
          <w:numId w:val="10"/>
        </w:numPr>
        <w:ind w:left="284" w:hanging="284"/>
        <w:jc w:val="both"/>
        <w:rPr>
          <w:rFonts w:ascii="Times New Roman" w:hAnsi="Times New Roman" w:cs="Times New Roman"/>
          <w:color w:val="000000" w:themeColor="text1"/>
          <w:lang w:val="ru-RU"/>
        </w:rPr>
      </w:pPr>
      <w:hyperlink r:id="rId23" w:history="1">
        <w:r w:rsidR="006A4C47" w:rsidRPr="00FF5E9C">
          <w:rPr>
            <w:rStyle w:val="aff1"/>
            <w:rFonts w:ascii="Times New Roman" w:hAnsi="Times New Roman" w:cs="Times New Roman"/>
            <w:lang w:val="ru-RU"/>
          </w:rPr>
          <w:t>https://uchi.ru/-</w:t>
        </w:r>
      </w:hyperlink>
      <w:r w:rsidR="006A4C47" w:rsidRPr="00FF5E9C">
        <w:rPr>
          <w:rFonts w:ascii="Times New Roman" w:hAnsi="Times New Roman" w:cs="Times New Roman"/>
          <w:lang w:val="ru-RU"/>
        </w:rPr>
        <w:t xml:space="preserve"> </w:t>
      </w:r>
      <w:proofErr w:type="spellStart"/>
      <w:r w:rsidR="006A4C47" w:rsidRPr="00FF5E9C">
        <w:rPr>
          <w:rFonts w:ascii="Times New Roman" w:hAnsi="Times New Roman" w:cs="Times New Roman"/>
          <w:bCs/>
          <w:color w:val="000000" w:themeColor="text1"/>
          <w:shd w:val="clear" w:color="auto" w:fill="FFFFFF"/>
          <w:lang w:val="ru-RU"/>
        </w:rPr>
        <w:t>Учи</w:t>
      </w:r>
      <w:r w:rsidR="006A4C47" w:rsidRPr="00FF5E9C">
        <w:rPr>
          <w:rFonts w:ascii="Times New Roman" w:hAnsi="Times New Roman" w:cs="Times New Roman"/>
          <w:color w:val="000000" w:themeColor="text1"/>
          <w:shd w:val="clear" w:color="auto" w:fill="FFFFFF"/>
          <w:lang w:val="ru-RU"/>
        </w:rPr>
        <w:t>.</w:t>
      </w:r>
      <w:r w:rsidR="006A4C47" w:rsidRPr="00FF5E9C">
        <w:rPr>
          <w:rFonts w:ascii="Times New Roman" w:hAnsi="Times New Roman" w:cs="Times New Roman"/>
          <w:bCs/>
          <w:color w:val="000000" w:themeColor="text1"/>
          <w:shd w:val="clear" w:color="auto" w:fill="FFFFFF"/>
          <w:lang w:val="ru-RU"/>
        </w:rPr>
        <w:t>ру</w:t>
      </w:r>
      <w:proofErr w:type="spellEnd"/>
      <w:r w:rsidR="006A4C47" w:rsidRPr="00FF5E9C">
        <w:rPr>
          <w:rFonts w:ascii="Times New Roman" w:hAnsi="Times New Roman" w:cs="Times New Roman"/>
          <w:color w:val="000000" w:themeColor="text1"/>
          <w:shd w:val="clear" w:color="auto" w:fill="FFFFFF"/>
        </w:rPr>
        <w:t> </w:t>
      </w:r>
      <w:r w:rsidR="006A4C47" w:rsidRPr="00FF5E9C">
        <w:rPr>
          <w:rFonts w:ascii="Times New Roman" w:hAnsi="Times New Roman" w:cs="Times New Roman"/>
          <w:color w:val="000000" w:themeColor="text1"/>
          <w:shd w:val="clear" w:color="auto" w:fill="FFFFFF"/>
          <w:lang w:val="ru-RU"/>
        </w:rPr>
        <w:t>—отечественная онлайн-платформа</w:t>
      </w:r>
    </w:p>
    <w:p w:rsidR="006A4C47" w:rsidRPr="00FF5E9C" w:rsidRDefault="006A4C47" w:rsidP="00FF5E9C">
      <w:pPr>
        <w:shd w:val="clear" w:color="auto" w:fill="FFFFFF"/>
        <w:tabs>
          <w:tab w:val="left" w:pos="426"/>
        </w:tabs>
        <w:spacing w:after="0"/>
        <w:jc w:val="both"/>
        <w:rPr>
          <w:rFonts w:ascii="Times New Roman" w:hAnsi="Times New Roman" w:cs="Times New Roman"/>
          <w:b/>
          <w:bCs/>
          <w:lang w:val="ru-RU"/>
        </w:rPr>
      </w:pP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МАТЕРИАЛЬНО-ТЕХНИЧЕСКОЕ ОБЕСПЕЧЕНИЕ ОБРАЗОВАТЕЛЬНОГО ПРОЦЕССА УЧЕБНОЕ ОБОРУДОВАНИЕ</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Учебники</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Мультимедийный проектор, интерактивная доска, персональный компьютер</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Электронные пособия </w:t>
      </w:r>
    </w:p>
    <w:p w:rsidR="0024263F" w:rsidRPr="00FF5E9C" w:rsidRDefault="0024263F" w:rsidP="00FF5E9C">
      <w:pPr>
        <w:shd w:val="clear" w:color="auto" w:fill="FFFFFF"/>
        <w:tabs>
          <w:tab w:val="left" w:pos="426"/>
        </w:tabs>
        <w:spacing w:after="0"/>
        <w:jc w:val="both"/>
        <w:rPr>
          <w:rFonts w:ascii="Times New Roman" w:hAnsi="Times New Roman" w:cs="Times New Roman"/>
          <w:b/>
          <w:bCs/>
          <w:lang w:val="ru-RU"/>
        </w:rPr>
      </w:pPr>
      <w:r w:rsidRPr="00FF5E9C">
        <w:rPr>
          <w:rFonts w:ascii="Times New Roman" w:hAnsi="Times New Roman" w:cs="Times New Roman"/>
          <w:b/>
          <w:bCs/>
          <w:lang w:val="ru-RU"/>
        </w:rPr>
        <w:t>ОБОРУДОВАНИЕ ДЛЯ ПРОВЕДЕНИЯ ПРАКТИЧЕСКИХ РАБОТ</w:t>
      </w:r>
    </w:p>
    <w:p w:rsidR="0024263F" w:rsidRPr="00FF5E9C" w:rsidRDefault="0024263F" w:rsidP="00FF5E9C">
      <w:pPr>
        <w:shd w:val="clear" w:color="auto" w:fill="FFFFFF"/>
        <w:tabs>
          <w:tab w:val="left" w:pos="426"/>
        </w:tabs>
        <w:spacing w:after="0"/>
        <w:jc w:val="both"/>
        <w:rPr>
          <w:rFonts w:ascii="Times New Roman" w:hAnsi="Times New Roman" w:cs="Times New Roman"/>
          <w:lang w:val="ru-RU"/>
        </w:rPr>
      </w:pPr>
      <w:r w:rsidRPr="00FF5E9C">
        <w:rPr>
          <w:rFonts w:ascii="Times New Roman" w:hAnsi="Times New Roman" w:cs="Times New Roman"/>
          <w:lang w:val="ru-RU"/>
        </w:rPr>
        <w:t xml:space="preserve">Рабочая тетрадь </w:t>
      </w:r>
    </w:p>
    <w:sectPr w:rsidR="0024263F" w:rsidRPr="00FF5E9C" w:rsidSect="0024263F">
      <w:pgSz w:w="11900" w:h="16840"/>
      <w:pgMar w:top="1134" w:right="701" w:bottom="1440" w:left="1440" w:header="720" w:footer="720" w:gutter="0"/>
      <w:cols w:space="720" w:equalWidth="0">
        <w:col w:w="9759"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270A6422"/>
    <w:multiLevelType w:val="hybridMultilevel"/>
    <w:tmpl w:val="92544AE2"/>
    <w:lvl w:ilvl="0" w:tplc="8A78A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2A3064"/>
    <w:multiLevelType w:val="hybridMultilevel"/>
    <w:tmpl w:val="7FC2AA94"/>
    <w:lvl w:ilvl="0" w:tplc="C68223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61401D"/>
    <w:multiLevelType w:val="hybridMultilevel"/>
    <w:tmpl w:val="7AA483FA"/>
    <w:lvl w:ilvl="0" w:tplc="BB682A5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B47730"/>
    <w:rsid w:val="00012354"/>
    <w:rsid w:val="00034616"/>
    <w:rsid w:val="0006063C"/>
    <w:rsid w:val="00075270"/>
    <w:rsid w:val="000D590E"/>
    <w:rsid w:val="000E21FC"/>
    <w:rsid w:val="001076F6"/>
    <w:rsid w:val="001342D0"/>
    <w:rsid w:val="0015074B"/>
    <w:rsid w:val="00163D1C"/>
    <w:rsid w:val="00171008"/>
    <w:rsid w:val="00196494"/>
    <w:rsid w:val="001D6489"/>
    <w:rsid w:val="0024263F"/>
    <w:rsid w:val="00243F5D"/>
    <w:rsid w:val="00263C0B"/>
    <w:rsid w:val="00263F6D"/>
    <w:rsid w:val="00271DB8"/>
    <w:rsid w:val="0029306E"/>
    <w:rsid w:val="0029639D"/>
    <w:rsid w:val="002A399F"/>
    <w:rsid w:val="002A402A"/>
    <w:rsid w:val="002A7C2C"/>
    <w:rsid w:val="002D75B4"/>
    <w:rsid w:val="002E1AAE"/>
    <w:rsid w:val="002F3750"/>
    <w:rsid w:val="00326F90"/>
    <w:rsid w:val="0035256C"/>
    <w:rsid w:val="00356DB7"/>
    <w:rsid w:val="003639EA"/>
    <w:rsid w:val="00371EA4"/>
    <w:rsid w:val="00371F7C"/>
    <w:rsid w:val="00387F6A"/>
    <w:rsid w:val="00396484"/>
    <w:rsid w:val="003B454A"/>
    <w:rsid w:val="003E0C67"/>
    <w:rsid w:val="003E63E8"/>
    <w:rsid w:val="003F27AE"/>
    <w:rsid w:val="003F55D6"/>
    <w:rsid w:val="00400B15"/>
    <w:rsid w:val="00436381"/>
    <w:rsid w:val="00453A01"/>
    <w:rsid w:val="00455EA2"/>
    <w:rsid w:val="00471D9C"/>
    <w:rsid w:val="00496F8D"/>
    <w:rsid w:val="004B4702"/>
    <w:rsid w:val="004C045D"/>
    <w:rsid w:val="004C345B"/>
    <w:rsid w:val="004C3C4F"/>
    <w:rsid w:val="004E1214"/>
    <w:rsid w:val="004E2C76"/>
    <w:rsid w:val="004F30D2"/>
    <w:rsid w:val="005041F9"/>
    <w:rsid w:val="00506214"/>
    <w:rsid w:val="00544A1D"/>
    <w:rsid w:val="00564CF6"/>
    <w:rsid w:val="00587969"/>
    <w:rsid w:val="005A2EF3"/>
    <w:rsid w:val="005C7C13"/>
    <w:rsid w:val="006150A6"/>
    <w:rsid w:val="0061670F"/>
    <w:rsid w:val="00617F41"/>
    <w:rsid w:val="00647476"/>
    <w:rsid w:val="00674391"/>
    <w:rsid w:val="00684436"/>
    <w:rsid w:val="006A4C47"/>
    <w:rsid w:val="006D561F"/>
    <w:rsid w:val="006D6077"/>
    <w:rsid w:val="00707BD7"/>
    <w:rsid w:val="007136B8"/>
    <w:rsid w:val="00732878"/>
    <w:rsid w:val="00740572"/>
    <w:rsid w:val="00772E1C"/>
    <w:rsid w:val="00791FC4"/>
    <w:rsid w:val="007C71E4"/>
    <w:rsid w:val="007D62B4"/>
    <w:rsid w:val="007E3DD5"/>
    <w:rsid w:val="008254C2"/>
    <w:rsid w:val="00845C72"/>
    <w:rsid w:val="00865A56"/>
    <w:rsid w:val="00881A9D"/>
    <w:rsid w:val="00907E3B"/>
    <w:rsid w:val="009340EF"/>
    <w:rsid w:val="00962D68"/>
    <w:rsid w:val="0096372F"/>
    <w:rsid w:val="00971E75"/>
    <w:rsid w:val="009A73E2"/>
    <w:rsid w:val="009B0967"/>
    <w:rsid w:val="009C31D3"/>
    <w:rsid w:val="009C5DCD"/>
    <w:rsid w:val="009C7775"/>
    <w:rsid w:val="00A035BC"/>
    <w:rsid w:val="00A11411"/>
    <w:rsid w:val="00A26422"/>
    <w:rsid w:val="00A4025C"/>
    <w:rsid w:val="00A51D76"/>
    <w:rsid w:val="00A9617E"/>
    <w:rsid w:val="00AA1D8D"/>
    <w:rsid w:val="00AB38B8"/>
    <w:rsid w:val="00AC1065"/>
    <w:rsid w:val="00AD1B71"/>
    <w:rsid w:val="00B171DE"/>
    <w:rsid w:val="00B23370"/>
    <w:rsid w:val="00B3616A"/>
    <w:rsid w:val="00B47730"/>
    <w:rsid w:val="00B73AD3"/>
    <w:rsid w:val="00B902C6"/>
    <w:rsid w:val="00BE71A3"/>
    <w:rsid w:val="00BE7705"/>
    <w:rsid w:val="00C13F3B"/>
    <w:rsid w:val="00C14C31"/>
    <w:rsid w:val="00C2147C"/>
    <w:rsid w:val="00C623BE"/>
    <w:rsid w:val="00C65093"/>
    <w:rsid w:val="00C76363"/>
    <w:rsid w:val="00CB0664"/>
    <w:rsid w:val="00CB1789"/>
    <w:rsid w:val="00D01FEB"/>
    <w:rsid w:val="00D4711F"/>
    <w:rsid w:val="00D84C47"/>
    <w:rsid w:val="00DD4791"/>
    <w:rsid w:val="00DD679B"/>
    <w:rsid w:val="00E04641"/>
    <w:rsid w:val="00E10F70"/>
    <w:rsid w:val="00E235CE"/>
    <w:rsid w:val="00E50F36"/>
    <w:rsid w:val="00E96367"/>
    <w:rsid w:val="00EC295C"/>
    <w:rsid w:val="00ED0FE9"/>
    <w:rsid w:val="00EE083F"/>
    <w:rsid w:val="00F74FA8"/>
    <w:rsid w:val="00F83B64"/>
    <w:rsid w:val="00F93D5A"/>
    <w:rsid w:val="00FC5923"/>
    <w:rsid w:val="00FC693F"/>
    <w:rsid w:val="00FD372A"/>
    <w:rsid w:val="00FE1858"/>
    <w:rsid w:val="00FF5E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6DCEC"/>
  <w15:docId w15:val="{3F6F561C-C5EE-49A7-89BF-8AB6381F6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1"/>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2">
    <w:name w:val="Светлый список1"/>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13">
    <w:name w:val="Светлая сетка1"/>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10">
    <w:name w:val="Средняя заливка 1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1">
    <w:name w:val="Средний список 2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Средняя сетка 1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14">
    <w:name w:val="Темный список1"/>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15">
    <w:name w:val="Цветная заливка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6">
    <w:name w:val="Цветной список1"/>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17">
    <w:name w:val="Цветная сетка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1">
    <w:name w:val="Hyperlink"/>
    <w:basedOn w:val="a2"/>
    <w:uiPriority w:val="99"/>
    <w:unhideWhenUsed/>
    <w:rsid w:val="00617F41"/>
    <w:rPr>
      <w:color w:val="0000FF" w:themeColor="hyperlink"/>
      <w:u w:val="single"/>
    </w:rPr>
  </w:style>
  <w:style w:type="paragraph" w:styleId="af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ff3"/>
    <w:uiPriority w:val="99"/>
    <w:unhideWhenUsed/>
    <w:rsid w:val="006743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2">
    <w:name w:val="Таблица-сетка 1 светлая1"/>
    <w:basedOn w:val="a3"/>
    <w:uiPriority w:val="46"/>
    <w:rsid w:val="00A51D76"/>
    <w:pPr>
      <w:spacing w:after="0" w:line="240" w:lineRule="auto"/>
    </w:pPr>
    <w:rPr>
      <w:rFonts w:eastAsiaTheme="minorHAnsi"/>
      <w:lang w:val="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a2"/>
    <w:uiPriority w:val="99"/>
    <w:semiHidden/>
    <w:unhideWhenUsed/>
    <w:rsid w:val="00A51D76"/>
    <w:rPr>
      <w:color w:val="605E5C"/>
      <w:shd w:val="clear" w:color="auto" w:fill="E1DFDD"/>
    </w:rPr>
  </w:style>
  <w:style w:type="character" w:customStyle="1" w:styleId="af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2"/>
    <w:uiPriority w:val="99"/>
    <w:locked/>
    <w:rsid w:val="00171008"/>
    <w:rPr>
      <w:rFonts w:ascii="Times New Roman" w:eastAsia="Times New Roman" w:hAnsi="Times New Roman" w:cs="Times New Roman"/>
      <w:sz w:val="24"/>
      <w:szCs w:val="24"/>
      <w:lang w:val="ru-RU" w:eastAsia="ru-RU"/>
    </w:rPr>
  </w:style>
  <w:style w:type="paragraph" w:customStyle="1" w:styleId="Default">
    <w:name w:val="Default"/>
    <w:rsid w:val="008254C2"/>
    <w:pPr>
      <w:autoSpaceDE w:val="0"/>
      <w:autoSpaceDN w:val="0"/>
      <w:adjustRightInd w:val="0"/>
      <w:spacing w:after="0" w:line="240" w:lineRule="auto"/>
    </w:pPr>
    <w:rPr>
      <w:rFonts w:ascii="Calibri" w:hAnsi="Calibri" w:cs="Calibri"/>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678749">
      <w:bodyDiv w:val="1"/>
      <w:marLeft w:val="0"/>
      <w:marRight w:val="0"/>
      <w:marTop w:val="0"/>
      <w:marBottom w:val="0"/>
      <w:divBdr>
        <w:top w:val="none" w:sz="0" w:space="0" w:color="auto"/>
        <w:left w:val="none" w:sz="0" w:space="0" w:color="auto"/>
        <w:bottom w:val="none" w:sz="0" w:space="0" w:color="auto"/>
        <w:right w:val="none" w:sz="0" w:space="0" w:color="auto"/>
      </w:divBdr>
    </w:div>
    <w:div w:id="1302271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hyperlink" Target="https://resh.edu.ru/subject/3/" TargetMode="External"/><Relationship Id="rId18" Type="http://schemas.openxmlformats.org/officeDocument/2006/relationships/hyperlink" Target="http://scool-collection.edu.ru" TargetMode="External"/><Relationship Id="rId3" Type="http://schemas.openxmlformats.org/officeDocument/2006/relationships/styles" Target="styles.xml"/><Relationship Id="rId21" Type="http://schemas.openxmlformats.org/officeDocument/2006/relationships/hyperlink" Target="http://scool-collection.edu.ru" TargetMode="External"/><Relationship Id="rId7" Type="http://schemas.openxmlformats.org/officeDocument/2006/relationships/hyperlink" Target="https://resh.edu.ru/subject/3/" TargetMode="External"/><Relationship Id="rId12" Type="http://schemas.openxmlformats.org/officeDocument/2006/relationships/hyperlink" Target="http://scool-collection.edu.ru" TargetMode="External"/><Relationship Id="rId17" Type="http://schemas.openxmlformats.org/officeDocument/2006/relationships/hyperlink" Target="https://uchi.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h.edu.ru/subject/3/" TargetMode="External"/><Relationship Id="rId20" Type="http://schemas.openxmlformats.org/officeDocument/2006/relationships/hyperlink" Target="https://uchi.ru/" TargetMode="External"/><Relationship Id="rId1" Type="http://schemas.openxmlformats.org/officeDocument/2006/relationships/customXml" Target="../customXml/item1.xml"/><Relationship Id="rId6" Type="http://schemas.openxmlformats.org/officeDocument/2006/relationships/hyperlink" Target="http://scool-collection.edu.ru" TargetMode="External"/><Relationship Id="rId11" Type="http://schemas.openxmlformats.org/officeDocument/2006/relationships/hyperlink" Target="https://uch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ol-collection.edu.ru" TargetMode="External"/><Relationship Id="rId23" Type="http://schemas.openxmlformats.org/officeDocument/2006/relationships/hyperlink" Target="https://uchi.ru/-" TargetMode="External"/><Relationship Id="rId10" Type="http://schemas.openxmlformats.org/officeDocument/2006/relationships/hyperlink" Target="https://resh.edu.ru/subject/3/" TargetMode="External"/><Relationship Id="rId19" Type="http://schemas.openxmlformats.org/officeDocument/2006/relationships/hyperlink" Target="https://resh.edu.ru/subject/3/" TargetMode="External"/><Relationship Id="rId4" Type="http://schemas.openxmlformats.org/officeDocument/2006/relationships/settings" Target="settings.xml"/><Relationship Id="rId9" Type="http://schemas.openxmlformats.org/officeDocument/2006/relationships/hyperlink" Target="http://scool-collection.edu.ru" TargetMode="External"/><Relationship Id="rId14" Type="http://schemas.openxmlformats.org/officeDocument/2006/relationships/hyperlink" Target="https://uchi.ru/" TargetMode="External"/><Relationship Id="rId22" Type="http://schemas.openxmlformats.org/officeDocument/2006/relationships/hyperlink" Target="https://resh.edu.ru/special-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DB195-29EF-4763-9B6A-A32ACAC0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20</Pages>
  <Words>5665</Words>
  <Characters>32292</Characters>
  <Application>Microsoft Office Word</Application>
  <DocSecurity>0</DocSecurity>
  <Lines>269</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Нарыкарская школа</cp:lastModifiedBy>
  <cp:revision>112</cp:revision>
  <dcterms:created xsi:type="dcterms:W3CDTF">2022-06-29T16:30:00Z</dcterms:created>
  <dcterms:modified xsi:type="dcterms:W3CDTF">2024-10-10T07:52:00Z</dcterms:modified>
</cp:coreProperties>
</file>